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FB1C11" w14:textId="01936D8F" w:rsidR="007166CE" w:rsidRDefault="00471F5D" w:rsidP="009B1618">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0FDEC1B2" wp14:editId="62B13DE8">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B70C03C" w14:textId="77777777" w:rsidR="007166CE" w:rsidRDefault="007166CE" w:rsidP="009B1618">
      <w:pPr>
        <w:pStyle w:val="berschrift1"/>
      </w:pPr>
      <w:r>
        <w:br w:type="page"/>
      </w:r>
      <w:r>
        <w:lastRenderedPageBreak/>
        <w:t>Vorwort</w:t>
      </w:r>
    </w:p>
    <w:p w14:paraId="5F8BA978" w14:textId="77777777" w:rsidR="007166CE" w:rsidRDefault="007E1779" w:rsidP="009B1618">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0BF13B30" w14:textId="77777777" w:rsidR="007E1779" w:rsidRDefault="008D7463" w:rsidP="009B1618">
      <w:r>
        <w:t xml:space="preserve">Dieses Jahr hat uns allen eine Menge abverlangt – doch Gott hat uns hindurchgetragen. </w:t>
      </w:r>
    </w:p>
    <w:p w14:paraId="407844B4" w14:textId="77777777" w:rsidR="008D7463" w:rsidRDefault="008D7463" w:rsidP="009B1618">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60F083EE" w14:textId="77777777" w:rsidR="007E1779" w:rsidRDefault="007E1779" w:rsidP="009B1618">
      <w:r>
        <w:t>Vielleicht hat aber auch der eine oder die andere Lust, mitzumachen und neue Bücher zu erstellen – sprecht mich einfach an.</w:t>
      </w:r>
    </w:p>
    <w:p w14:paraId="060239CD" w14:textId="77777777" w:rsidR="007166CE" w:rsidRDefault="007166CE" w:rsidP="009B1618">
      <w:r>
        <w:t>Euch allen wünsche ich Gottes reichen Segen und dass Ihr für Euch interessante Texte hier findet. Für Anregungen bin ich immer dankbar.</w:t>
      </w:r>
    </w:p>
    <w:p w14:paraId="1E701603" w14:textId="77777777" w:rsidR="007166CE" w:rsidRDefault="007166CE" w:rsidP="009B1618">
      <w:r>
        <w:t>Gruß &amp; Segen,</w:t>
      </w:r>
    </w:p>
    <w:p w14:paraId="4D092ED5" w14:textId="77777777" w:rsidR="007166CE" w:rsidRDefault="007166CE" w:rsidP="009B1618">
      <w:r>
        <w:t>Andreas</w:t>
      </w:r>
    </w:p>
    <w:p w14:paraId="74566EA1" w14:textId="77777777" w:rsidR="0022039F" w:rsidRDefault="007166CE" w:rsidP="009B1618">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D35CA51" w14:textId="7BE9E27B" w:rsidR="009B1618" w:rsidRDefault="009B1618" w:rsidP="009B1618">
      <w:pPr>
        <w:pStyle w:val="berschrift1"/>
        <w:rPr>
          <w:szCs w:val="36"/>
        </w:rPr>
      </w:pPr>
      <w:r w:rsidRPr="009B1618">
        <w:t xml:space="preserve">Es ist der </w:t>
      </w:r>
      <w:proofErr w:type="spellStart"/>
      <w:r w:rsidRPr="009B1618">
        <w:t>Reychstag</w:t>
      </w:r>
      <w:proofErr w:type="spellEnd"/>
      <w:r w:rsidRPr="009B1618">
        <w:t xml:space="preserve"> für</w:t>
      </w:r>
      <w:r>
        <w:t xml:space="preserve"> </w:t>
      </w:r>
    </w:p>
    <w:p w14:paraId="14A91EC8" w14:textId="77777777" w:rsidR="009B1618" w:rsidRDefault="009B1618" w:rsidP="009B1618">
      <w:pPr>
        <w:pStyle w:val="StandardWeb"/>
      </w:pPr>
      <w:r>
        <w:t xml:space="preserve">1. Es ist der </w:t>
      </w:r>
      <w:proofErr w:type="spellStart"/>
      <w:r>
        <w:t>Reychstag</w:t>
      </w:r>
      <w:proofErr w:type="spellEnd"/>
      <w:r>
        <w:t xml:space="preserve"> für</w:t>
      </w:r>
      <w:r>
        <w:br/>
      </w:r>
      <w:proofErr w:type="spellStart"/>
      <w:r>
        <w:t>unnd</w:t>
      </w:r>
      <w:proofErr w:type="spellEnd"/>
      <w:r>
        <w:t xml:space="preserve"> nichts beschlossen;</w:t>
      </w:r>
      <w:r>
        <w:br/>
        <w:t xml:space="preserve">was </w:t>
      </w:r>
      <w:proofErr w:type="spellStart"/>
      <w:r>
        <w:t>wil</w:t>
      </w:r>
      <w:proofErr w:type="spellEnd"/>
      <w:r>
        <w:t xml:space="preserve"> sich </w:t>
      </w:r>
      <w:proofErr w:type="spellStart"/>
      <w:r>
        <w:t>hinfurt</w:t>
      </w:r>
      <w:proofErr w:type="spellEnd"/>
      <w:r>
        <w:t xml:space="preserve"> machen doch?</w:t>
      </w:r>
      <w:r>
        <w:br/>
        <w:t xml:space="preserve">der weg </w:t>
      </w:r>
      <w:proofErr w:type="spellStart"/>
      <w:r>
        <w:t>unnd</w:t>
      </w:r>
      <w:proofErr w:type="spellEnd"/>
      <w:r>
        <w:t xml:space="preserve"> rechte </w:t>
      </w:r>
      <w:proofErr w:type="spellStart"/>
      <w:r>
        <w:t>thür</w:t>
      </w:r>
      <w:proofErr w:type="spellEnd"/>
      <w:r>
        <w:br/>
        <w:t xml:space="preserve">ist </w:t>
      </w:r>
      <w:proofErr w:type="spellStart"/>
      <w:r>
        <w:t>gantz</w:t>
      </w:r>
      <w:proofErr w:type="spellEnd"/>
      <w:r>
        <w:t xml:space="preserve"> verlassen,</w:t>
      </w:r>
      <w:r>
        <w:br/>
        <w:t xml:space="preserve">so </w:t>
      </w:r>
      <w:proofErr w:type="spellStart"/>
      <w:r>
        <w:t>ghört</w:t>
      </w:r>
      <w:proofErr w:type="spellEnd"/>
      <w:r>
        <w:t xml:space="preserve"> </w:t>
      </w:r>
      <w:proofErr w:type="spellStart"/>
      <w:r>
        <w:t>ya</w:t>
      </w:r>
      <w:proofErr w:type="spellEnd"/>
      <w:r>
        <w:t xml:space="preserve"> </w:t>
      </w:r>
      <w:proofErr w:type="spellStart"/>
      <w:r>
        <w:t>vil</w:t>
      </w:r>
      <w:proofErr w:type="spellEnd"/>
      <w:r>
        <w:t xml:space="preserve"> </w:t>
      </w:r>
      <w:proofErr w:type="spellStart"/>
      <w:r>
        <w:t>czur</w:t>
      </w:r>
      <w:proofErr w:type="spellEnd"/>
      <w:r>
        <w:t xml:space="preserve"> </w:t>
      </w:r>
      <w:proofErr w:type="spellStart"/>
      <w:r>
        <w:t>sachen</w:t>
      </w:r>
      <w:proofErr w:type="spellEnd"/>
      <w:r>
        <w:t xml:space="preserve"> noch,</w:t>
      </w:r>
      <w:r>
        <w:br/>
        <w:t xml:space="preserve">Die man </w:t>
      </w:r>
      <w:proofErr w:type="spellStart"/>
      <w:r>
        <w:t>wil</w:t>
      </w:r>
      <w:proofErr w:type="spellEnd"/>
      <w:r>
        <w:t xml:space="preserve"> </w:t>
      </w:r>
      <w:proofErr w:type="spellStart"/>
      <w:r>
        <w:t>fahen</w:t>
      </w:r>
      <w:proofErr w:type="spellEnd"/>
      <w:r>
        <w:t xml:space="preserve"> an,</w:t>
      </w:r>
      <w:r>
        <w:br/>
        <w:t xml:space="preserve">und </w:t>
      </w:r>
      <w:proofErr w:type="spellStart"/>
      <w:r>
        <w:t>rüst</w:t>
      </w:r>
      <w:proofErr w:type="spellEnd"/>
      <w:r>
        <w:t xml:space="preserve"> sich </w:t>
      </w:r>
      <w:proofErr w:type="spellStart"/>
      <w:r>
        <w:t>yder</w:t>
      </w:r>
      <w:proofErr w:type="spellEnd"/>
      <w:r>
        <w:t xml:space="preserve"> man;</w:t>
      </w:r>
      <w:r>
        <w:br/>
      </w:r>
      <w:proofErr w:type="spellStart"/>
      <w:r>
        <w:t>gott</w:t>
      </w:r>
      <w:proofErr w:type="spellEnd"/>
      <w:r>
        <w:t xml:space="preserve"> </w:t>
      </w:r>
      <w:proofErr w:type="spellStart"/>
      <w:r>
        <w:t>walts</w:t>
      </w:r>
      <w:proofErr w:type="spellEnd"/>
      <w:r>
        <w:t xml:space="preserve"> und steh uns bey,</w:t>
      </w:r>
      <w:r>
        <w:br/>
        <w:t>so sey</w:t>
      </w:r>
      <w:r>
        <w:br/>
      </w:r>
      <w:proofErr w:type="spellStart"/>
      <w:r>
        <w:t>wyr</w:t>
      </w:r>
      <w:proofErr w:type="spellEnd"/>
      <w:r>
        <w:t xml:space="preserve"> unerschrocken;</w:t>
      </w:r>
      <w:r>
        <w:br/>
        <w:t xml:space="preserve">der </w:t>
      </w:r>
      <w:proofErr w:type="spellStart"/>
      <w:r>
        <w:t>teuffel</w:t>
      </w:r>
      <w:proofErr w:type="spellEnd"/>
      <w:r>
        <w:t xml:space="preserve"> </w:t>
      </w:r>
      <w:proofErr w:type="spellStart"/>
      <w:r>
        <w:t>wil</w:t>
      </w:r>
      <w:proofErr w:type="spellEnd"/>
      <w:r>
        <w:t xml:space="preserve"> sie locken;</w:t>
      </w:r>
      <w:r>
        <w:br/>
        <w:t xml:space="preserve">also geht </w:t>
      </w:r>
      <w:proofErr w:type="spellStart"/>
      <w:r>
        <w:t>gotts</w:t>
      </w:r>
      <w:proofErr w:type="spellEnd"/>
      <w:r>
        <w:t xml:space="preserve"> </w:t>
      </w:r>
      <w:proofErr w:type="spellStart"/>
      <w:r>
        <w:t>gericht</w:t>
      </w:r>
      <w:proofErr w:type="spellEnd"/>
      <w:r>
        <w:t xml:space="preserve"> und </w:t>
      </w:r>
      <w:proofErr w:type="spellStart"/>
      <w:r>
        <w:t>urtel</w:t>
      </w:r>
      <w:proofErr w:type="spellEnd"/>
      <w:r>
        <w:t xml:space="preserve"> frey,</w:t>
      </w:r>
      <w:r>
        <w:br/>
        <w:t xml:space="preserve">und hat </w:t>
      </w:r>
      <w:proofErr w:type="spellStart"/>
      <w:r>
        <w:t>wol</w:t>
      </w:r>
      <w:proofErr w:type="spellEnd"/>
      <w:r>
        <w:t xml:space="preserve"> </w:t>
      </w:r>
      <w:proofErr w:type="spellStart"/>
      <w:r>
        <w:t>gschlagen</w:t>
      </w:r>
      <w:proofErr w:type="spellEnd"/>
      <w:r>
        <w:t xml:space="preserve"> einer </w:t>
      </w:r>
      <w:proofErr w:type="spellStart"/>
      <w:r>
        <w:t>drey</w:t>
      </w:r>
      <w:proofErr w:type="spellEnd"/>
      <w:r>
        <w:t xml:space="preserve"> mal </w:t>
      </w:r>
      <w:proofErr w:type="spellStart"/>
      <w:r>
        <w:t>drey</w:t>
      </w:r>
      <w:proofErr w:type="spellEnd"/>
      <w:r>
        <w:t>.</w:t>
      </w:r>
    </w:p>
    <w:p w14:paraId="370EA5B0" w14:textId="77777777" w:rsidR="009B1618" w:rsidRDefault="009B1618" w:rsidP="009B1618">
      <w:pPr>
        <w:pStyle w:val="StandardWeb"/>
      </w:pPr>
      <w:r>
        <w:t xml:space="preserve">2. Gott </w:t>
      </w:r>
      <w:proofErr w:type="spellStart"/>
      <w:r>
        <w:t>woll</w:t>
      </w:r>
      <w:proofErr w:type="spellEnd"/>
      <w:r>
        <w:t>, das es dahin</w:t>
      </w:r>
      <w:r>
        <w:br/>
        <w:t xml:space="preserve">nicht </w:t>
      </w:r>
      <w:proofErr w:type="spellStart"/>
      <w:r>
        <w:t>kom</w:t>
      </w:r>
      <w:proofErr w:type="spellEnd"/>
      <w:r>
        <w:t>, sprech Amen</w:t>
      </w:r>
      <w:r>
        <w:br/>
        <w:t xml:space="preserve">ein </w:t>
      </w:r>
      <w:proofErr w:type="spellStart"/>
      <w:r>
        <w:t>yder</w:t>
      </w:r>
      <w:proofErr w:type="spellEnd"/>
      <w:r>
        <w:t xml:space="preserve"> </w:t>
      </w:r>
      <w:proofErr w:type="spellStart"/>
      <w:r>
        <w:t>gutter</w:t>
      </w:r>
      <w:proofErr w:type="spellEnd"/>
      <w:r>
        <w:t xml:space="preserve"> </w:t>
      </w:r>
      <w:proofErr w:type="spellStart"/>
      <w:r>
        <w:t>frumer</w:t>
      </w:r>
      <w:proofErr w:type="spellEnd"/>
      <w:r>
        <w:t xml:space="preserve"> Christ;</w:t>
      </w:r>
      <w:r>
        <w:br/>
        <w:t xml:space="preserve">doch muß es diesen </w:t>
      </w:r>
      <w:proofErr w:type="spellStart"/>
      <w:r>
        <w:t>syn</w:t>
      </w:r>
      <w:proofErr w:type="spellEnd"/>
      <w:r>
        <w:br/>
        <w:t xml:space="preserve">gewinnen, </w:t>
      </w:r>
      <w:proofErr w:type="spellStart"/>
      <w:r>
        <w:t>gots</w:t>
      </w:r>
      <w:proofErr w:type="spellEnd"/>
      <w:r>
        <w:t xml:space="preserve"> </w:t>
      </w:r>
      <w:proofErr w:type="spellStart"/>
      <w:r>
        <w:t>namen</w:t>
      </w:r>
      <w:proofErr w:type="spellEnd"/>
      <w:r>
        <w:br/>
        <w:t xml:space="preserve">der fehl an uns nicht </w:t>
      </w:r>
      <w:proofErr w:type="spellStart"/>
      <w:r>
        <w:t>gwesen</w:t>
      </w:r>
      <w:proofErr w:type="spellEnd"/>
      <w:r>
        <w:t xml:space="preserve"> ist.</w:t>
      </w:r>
      <w:r>
        <w:br/>
        <w:t xml:space="preserve">Das </w:t>
      </w:r>
      <w:proofErr w:type="spellStart"/>
      <w:r>
        <w:t>liicht</w:t>
      </w:r>
      <w:proofErr w:type="spellEnd"/>
      <w:r>
        <w:t xml:space="preserve"> </w:t>
      </w:r>
      <w:proofErr w:type="spellStart"/>
      <w:r>
        <w:t>wyr</w:t>
      </w:r>
      <w:proofErr w:type="spellEnd"/>
      <w:r>
        <w:t xml:space="preserve"> </w:t>
      </w:r>
      <w:proofErr w:type="spellStart"/>
      <w:r>
        <w:t>scheuhen</w:t>
      </w:r>
      <w:proofErr w:type="spellEnd"/>
      <w:r>
        <w:t xml:space="preserve"> nicht,</w:t>
      </w:r>
      <w:r>
        <w:br/>
        <w:t xml:space="preserve">und kommen </w:t>
      </w:r>
      <w:proofErr w:type="spellStart"/>
      <w:r>
        <w:t>furgericht</w:t>
      </w:r>
      <w:proofErr w:type="spellEnd"/>
      <w:r>
        <w:t>,</w:t>
      </w:r>
      <w:r>
        <w:br/>
        <w:t xml:space="preserve">wie </w:t>
      </w:r>
      <w:proofErr w:type="spellStart"/>
      <w:r>
        <w:t>offt</w:t>
      </w:r>
      <w:proofErr w:type="spellEnd"/>
      <w:r>
        <w:t xml:space="preserve">, wo hin man </w:t>
      </w:r>
      <w:proofErr w:type="spellStart"/>
      <w:r>
        <w:t>wil</w:t>
      </w:r>
      <w:proofErr w:type="spellEnd"/>
      <w:r>
        <w:t>,</w:t>
      </w:r>
      <w:r>
        <w:br/>
        <w:t xml:space="preserve">so </w:t>
      </w:r>
      <w:proofErr w:type="spellStart"/>
      <w:r>
        <w:t>vil</w:t>
      </w:r>
      <w:proofErr w:type="spellEnd"/>
      <w:r>
        <w:br/>
        <w:t>wir nicht erlangen</w:t>
      </w:r>
      <w:r>
        <w:br/>
      </w:r>
      <w:proofErr w:type="spellStart"/>
      <w:r>
        <w:t>fur</w:t>
      </w:r>
      <w:proofErr w:type="spellEnd"/>
      <w:r>
        <w:t xml:space="preserve"> </w:t>
      </w:r>
      <w:proofErr w:type="spellStart"/>
      <w:r>
        <w:t>yhrem</w:t>
      </w:r>
      <w:proofErr w:type="spellEnd"/>
      <w:r>
        <w:t xml:space="preserve"> losen prangen,</w:t>
      </w:r>
      <w:r>
        <w:br/>
        <w:t xml:space="preserve">das sie nur uns einmal nach Christus </w:t>
      </w:r>
      <w:proofErr w:type="spellStart"/>
      <w:r>
        <w:t>zciel</w:t>
      </w:r>
      <w:proofErr w:type="spellEnd"/>
      <w:r>
        <w:br/>
        <w:t xml:space="preserve">ein </w:t>
      </w:r>
      <w:proofErr w:type="spellStart"/>
      <w:r>
        <w:t>antwort</w:t>
      </w:r>
      <w:proofErr w:type="spellEnd"/>
      <w:r>
        <w:t xml:space="preserve"> geben, </w:t>
      </w:r>
      <w:proofErr w:type="spellStart"/>
      <w:r>
        <w:t>odder</w:t>
      </w:r>
      <w:proofErr w:type="spellEnd"/>
      <w:r>
        <w:t xml:space="preserve"> </w:t>
      </w:r>
      <w:proofErr w:type="spellStart"/>
      <w:r>
        <w:t>schwygen</w:t>
      </w:r>
      <w:proofErr w:type="spellEnd"/>
      <w:r>
        <w:t xml:space="preserve"> still.</w:t>
      </w:r>
    </w:p>
    <w:p w14:paraId="47F73245" w14:textId="77777777" w:rsidR="009B1618" w:rsidRDefault="009B1618" w:rsidP="009B1618">
      <w:pPr>
        <w:pStyle w:val="StandardWeb"/>
      </w:pPr>
      <w:r>
        <w:t xml:space="preserve">3. </w:t>
      </w:r>
      <w:proofErr w:type="spellStart"/>
      <w:r>
        <w:t>Wyr</w:t>
      </w:r>
      <w:proofErr w:type="spellEnd"/>
      <w:r>
        <w:t xml:space="preserve"> wissen noch </w:t>
      </w:r>
      <w:proofErr w:type="spellStart"/>
      <w:r>
        <w:t>vil</w:t>
      </w:r>
      <w:proofErr w:type="spellEnd"/>
      <w:r>
        <w:t xml:space="preserve"> </w:t>
      </w:r>
      <w:proofErr w:type="spellStart"/>
      <w:r>
        <w:t>bas</w:t>
      </w:r>
      <w:proofErr w:type="spellEnd"/>
      <w:r>
        <w:br/>
        <w:t xml:space="preserve">denn unser </w:t>
      </w:r>
      <w:proofErr w:type="spellStart"/>
      <w:r>
        <w:t>Jungker</w:t>
      </w:r>
      <w:proofErr w:type="spellEnd"/>
      <w:r>
        <w:t>,</w:t>
      </w:r>
      <w:r>
        <w:br/>
        <w:t xml:space="preserve">das Gottes Wort nicht fechten </w:t>
      </w:r>
      <w:proofErr w:type="spellStart"/>
      <w:r>
        <w:t>lert</w:t>
      </w:r>
      <w:proofErr w:type="spellEnd"/>
      <w:r>
        <w:t>,</w:t>
      </w:r>
      <w:r>
        <w:br/>
        <w:t>doch merk daneben das:</w:t>
      </w:r>
      <w:r>
        <w:br/>
        <w:t xml:space="preserve">Gott wie ein </w:t>
      </w:r>
      <w:proofErr w:type="spellStart"/>
      <w:r>
        <w:t>truncker</w:t>
      </w:r>
      <w:proofErr w:type="spellEnd"/>
      <w:r>
        <w:br/>
        <w:t xml:space="preserve">sich etwa </w:t>
      </w:r>
      <w:proofErr w:type="spellStart"/>
      <w:r>
        <w:t>stelt</w:t>
      </w:r>
      <w:proofErr w:type="spellEnd"/>
      <w:r>
        <w:t xml:space="preserve">, so wirds </w:t>
      </w:r>
      <w:proofErr w:type="spellStart"/>
      <w:r>
        <w:t>verkert</w:t>
      </w:r>
      <w:proofErr w:type="spellEnd"/>
      <w:r>
        <w:t>;</w:t>
      </w:r>
      <w:r>
        <w:br/>
        <w:t xml:space="preserve">Und </w:t>
      </w:r>
      <w:proofErr w:type="spellStart"/>
      <w:r>
        <w:t>heyst</w:t>
      </w:r>
      <w:proofErr w:type="spellEnd"/>
      <w:r>
        <w:t xml:space="preserve"> nun: lieber </w:t>
      </w:r>
      <w:proofErr w:type="spellStart"/>
      <w:r>
        <w:t>gsell</w:t>
      </w:r>
      <w:proofErr w:type="spellEnd"/>
      <w:r>
        <w:t>,</w:t>
      </w:r>
      <w:r>
        <w:br/>
        <w:t xml:space="preserve">für glück </w:t>
      </w:r>
      <w:proofErr w:type="spellStart"/>
      <w:r>
        <w:t>nym</w:t>
      </w:r>
      <w:proofErr w:type="spellEnd"/>
      <w:r>
        <w:t xml:space="preserve"> </w:t>
      </w:r>
      <w:proofErr w:type="spellStart"/>
      <w:r>
        <w:t>ungefell</w:t>
      </w:r>
      <w:proofErr w:type="spellEnd"/>
      <w:r>
        <w:t>,</w:t>
      </w:r>
      <w:r>
        <w:br/>
      </w:r>
      <w:proofErr w:type="spellStart"/>
      <w:r>
        <w:t>weyl</w:t>
      </w:r>
      <w:proofErr w:type="spellEnd"/>
      <w:r>
        <w:t xml:space="preserve"> ich so gar </w:t>
      </w:r>
      <w:proofErr w:type="spellStart"/>
      <w:r>
        <w:t>umb</w:t>
      </w:r>
      <w:proofErr w:type="spellEnd"/>
      <w:r>
        <w:t xml:space="preserve"> sonst</w:t>
      </w:r>
      <w:r>
        <w:br/>
        <w:t xml:space="preserve">gros </w:t>
      </w:r>
      <w:proofErr w:type="spellStart"/>
      <w:r>
        <w:t>gonst</w:t>
      </w:r>
      <w:proofErr w:type="spellEnd"/>
      <w:r>
        <w:br/>
        <w:t xml:space="preserve">an dich </w:t>
      </w:r>
      <w:proofErr w:type="spellStart"/>
      <w:r>
        <w:t>mus</w:t>
      </w:r>
      <w:proofErr w:type="spellEnd"/>
      <w:r>
        <w:t xml:space="preserve"> wenden,</w:t>
      </w:r>
      <w:r>
        <w:br/>
      </w:r>
      <w:proofErr w:type="spellStart"/>
      <w:r>
        <w:t>meyn</w:t>
      </w:r>
      <w:proofErr w:type="spellEnd"/>
      <w:r>
        <w:t xml:space="preserve"> </w:t>
      </w:r>
      <w:proofErr w:type="spellStart"/>
      <w:r>
        <w:t>wort</w:t>
      </w:r>
      <w:proofErr w:type="spellEnd"/>
      <w:r>
        <w:t xml:space="preserve"> lass ich nicht </w:t>
      </w:r>
      <w:proofErr w:type="spellStart"/>
      <w:r>
        <w:t>schenden</w:t>
      </w:r>
      <w:proofErr w:type="spellEnd"/>
      <w:r>
        <w:t>,</w:t>
      </w:r>
      <w:r>
        <w:br/>
        <w:t xml:space="preserve">und </w:t>
      </w:r>
      <w:proofErr w:type="spellStart"/>
      <w:r>
        <w:t>darumb</w:t>
      </w:r>
      <w:proofErr w:type="spellEnd"/>
      <w:r>
        <w:t xml:space="preserve"> brauch ich </w:t>
      </w:r>
      <w:proofErr w:type="spellStart"/>
      <w:r>
        <w:t>yetz</w:t>
      </w:r>
      <w:proofErr w:type="spellEnd"/>
      <w:r>
        <w:t xml:space="preserve"> ein ander </w:t>
      </w:r>
      <w:proofErr w:type="spellStart"/>
      <w:r>
        <w:t>kunst</w:t>
      </w:r>
      <w:proofErr w:type="spellEnd"/>
      <w:r>
        <w:t>,</w:t>
      </w:r>
      <w:r>
        <w:br/>
        <w:t xml:space="preserve">die sonn </w:t>
      </w:r>
      <w:proofErr w:type="spellStart"/>
      <w:r>
        <w:t>sol</w:t>
      </w:r>
      <w:proofErr w:type="spellEnd"/>
      <w:r>
        <w:t xml:space="preserve"> offenbaren </w:t>
      </w:r>
      <w:proofErr w:type="spellStart"/>
      <w:r>
        <w:t>deyn</w:t>
      </w:r>
      <w:proofErr w:type="spellEnd"/>
      <w:r>
        <w:t xml:space="preserve"> </w:t>
      </w:r>
      <w:proofErr w:type="spellStart"/>
      <w:r>
        <w:t>gesponst</w:t>
      </w:r>
      <w:proofErr w:type="spellEnd"/>
      <w:r>
        <w:t>.</w:t>
      </w:r>
    </w:p>
    <w:p w14:paraId="71505908" w14:textId="77777777" w:rsidR="009B1618" w:rsidRDefault="009B1618" w:rsidP="009B1618">
      <w:pPr>
        <w:pStyle w:val="StandardWeb"/>
      </w:pPr>
      <w:r>
        <w:t xml:space="preserve">4. Die </w:t>
      </w:r>
      <w:proofErr w:type="spellStart"/>
      <w:r>
        <w:t>bawren</w:t>
      </w:r>
      <w:proofErr w:type="spellEnd"/>
      <w:r>
        <w:t xml:space="preserve"> stunden </w:t>
      </w:r>
      <w:proofErr w:type="spellStart"/>
      <w:r>
        <w:t>auff</w:t>
      </w:r>
      <w:proofErr w:type="spellEnd"/>
      <w:r>
        <w:br/>
        <w:t xml:space="preserve">on </w:t>
      </w:r>
      <w:proofErr w:type="spellStart"/>
      <w:r>
        <w:t>meyn</w:t>
      </w:r>
      <w:proofErr w:type="spellEnd"/>
      <w:r>
        <w:t xml:space="preserve"> </w:t>
      </w:r>
      <w:proofErr w:type="spellStart"/>
      <w:r>
        <w:t>geheussen</w:t>
      </w:r>
      <w:proofErr w:type="spellEnd"/>
      <w:r>
        <w:t>,</w:t>
      </w:r>
      <w:r>
        <w:br/>
        <w:t xml:space="preserve">es ist </w:t>
      </w:r>
      <w:proofErr w:type="spellStart"/>
      <w:r>
        <w:t>yhn</w:t>
      </w:r>
      <w:proofErr w:type="spellEnd"/>
      <w:r>
        <w:t xml:space="preserve"> worden </w:t>
      </w:r>
      <w:proofErr w:type="spellStart"/>
      <w:r>
        <w:t>wol</w:t>
      </w:r>
      <w:proofErr w:type="spellEnd"/>
      <w:r>
        <w:t xml:space="preserve"> </w:t>
      </w:r>
      <w:proofErr w:type="spellStart"/>
      <w:r>
        <w:t>bezcalt</w:t>
      </w:r>
      <w:proofErr w:type="spellEnd"/>
      <w:r>
        <w:t>;</w:t>
      </w:r>
      <w:r>
        <w:br/>
        <w:t xml:space="preserve">wird ich nun sprechen: </w:t>
      </w:r>
      <w:proofErr w:type="spellStart"/>
      <w:r>
        <w:t>lauff</w:t>
      </w:r>
      <w:proofErr w:type="spellEnd"/>
      <w:r>
        <w:t>,</w:t>
      </w:r>
      <w:r>
        <w:br/>
      </w:r>
      <w:proofErr w:type="spellStart"/>
      <w:r>
        <w:t>solt</w:t>
      </w:r>
      <w:proofErr w:type="spellEnd"/>
      <w:r>
        <w:t xml:space="preserve"> du dich </w:t>
      </w:r>
      <w:proofErr w:type="spellStart"/>
      <w:r>
        <w:t>fleyssen</w:t>
      </w:r>
      <w:proofErr w:type="spellEnd"/>
      <w:r>
        <w:t>,</w:t>
      </w:r>
      <w:r>
        <w:br/>
      </w:r>
      <w:proofErr w:type="spellStart"/>
      <w:r>
        <w:t>zcu</w:t>
      </w:r>
      <w:proofErr w:type="spellEnd"/>
      <w:r>
        <w:t xml:space="preserve"> folgen </w:t>
      </w:r>
      <w:proofErr w:type="spellStart"/>
      <w:r>
        <w:t>myr</w:t>
      </w:r>
      <w:proofErr w:type="spellEnd"/>
      <w:r>
        <w:t xml:space="preserve">, bei dem die </w:t>
      </w:r>
      <w:proofErr w:type="spellStart"/>
      <w:r>
        <w:t>gwalth</w:t>
      </w:r>
      <w:proofErr w:type="spellEnd"/>
      <w:r>
        <w:t>.</w:t>
      </w:r>
      <w:r>
        <w:br/>
        <w:t xml:space="preserve">Ich </w:t>
      </w:r>
      <w:proofErr w:type="spellStart"/>
      <w:r>
        <w:t>meyn</w:t>
      </w:r>
      <w:proofErr w:type="spellEnd"/>
      <w:r>
        <w:t xml:space="preserve"> die </w:t>
      </w:r>
      <w:proofErr w:type="spellStart"/>
      <w:r>
        <w:t>bawren</w:t>
      </w:r>
      <w:proofErr w:type="spellEnd"/>
      <w:r>
        <w:t xml:space="preserve"> nicht,</w:t>
      </w:r>
      <w:r>
        <w:br/>
        <w:t xml:space="preserve">sonder wer das </w:t>
      </w:r>
      <w:proofErr w:type="spellStart"/>
      <w:r>
        <w:t>gericht</w:t>
      </w:r>
      <w:proofErr w:type="spellEnd"/>
      <w:r>
        <w:br/>
        <w:t xml:space="preserve">von </w:t>
      </w:r>
      <w:proofErr w:type="spellStart"/>
      <w:r>
        <w:t>myr</w:t>
      </w:r>
      <w:proofErr w:type="spellEnd"/>
      <w:r>
        <w:t xml:space="preserve"> empfangen hat;</w:t>
      </w:r>
      <w:r>
        <w:br/>
      </w:r>
      <w:proofErr w:type="spellStart"/>
      <w:r>
        <w:t>schach</w:t>
      </w:r>
      <w:proofErr w:type="spellEnd"/>
      <w:r>
        <w:t xml:space="preserve"> </w:t>
      </w:r>
      <w:proofErr w:type="spellStart"/>
      <w:r>
        <w:t>math</w:t>
      </w:r>
      <w:proofErr w:type="spellEnd"/>
      <w:r>
        <w:br/>
      </w:r>
      <w:proofErr w:type="spellStart"/>
      <w:r>
        <w:t>wil</w:t>
      </w:r>
      <w:proofErr w:type="spellEnd"/>
      <w:r>
        <w:t xml:space="preserve"> ich sie machen,</w:t>
      </w:r>
      <w:r>
        <w:br/>
      </w:r>
      <w:proofErr w:type="spellStart"/>
      <w:r>
        <w:t>greynen</w:t>
      </w:r>
      <w:proofErr w:type="spellEnd"/>
      <w:r>
        <w:t xml:space="preserve">, das wird </w:t>
      </w:r>
      <w:proofErr w:type="spellStart"/>
      <w:r>
        <w:t>yhr</w:t>
      </w:r>
      <w:proofErr w:type="spellEnd"/>
      <w:r>
        <w:t xml:space="preserve"> lachen,</w:t>
      </w:r>
      <w:r>
        <w:br/>
        <w:t xml:space="preserve">also </w:t>
      </w:r>
      <w:proofErr w:type="spellStart"/>
      <w:r>
        <w:t>mus</w:t>
      </w:r>
      <w:proofErr w:type="spellEnd"/>
      <w:r>
        <w:t xml:space="preserve"> ich mich üben </w:t>
      </w:r>
      <w:proofErr w:type="spellStart"/>
      <w:r>
        <w:t>frembder</w:t>
      </w:r>
      <w:proofErr w:type="spellEnd"/>
      <w:r>
        <w:t xml:space="preserve"> that,</w:t>
      </w:r>
      <w:r>
        <w:br/>
      </w:r>
      <w:proofErr w:type="spellStart"/>
      <w:r>
        <w:t>umb</w:t>
      </w:r>
      <w:proofErr w:type="spellEnd"/>
      <w:r>
        <w:t xml:space="preserve"> </w:t>
      </w:r>
      <w:proofErr w:type="spellStart"/>
      <w:r>
        <w:t>gnade</w:t>
      </w:r>
      <w:proofErr w:type="spellEnd"/>
      <w:r>
        <w:t xml:space="preserve"> erst bitten, das ist </w:t>
      </w:r>
      <w:proofErr w:type="spellStart"/>
      <w:r>
        <w:t>vil</w:t>
      </w:r>
      <w:proofErr w:type="spellEnd"/>
      <w:r>
        <w:t xml:space="preserve"> </w:t>
      </w:r>
      <w:proofErr w:type="spellStart"/>
      <w:r>
        <w:t>zcu</w:t>
      </w:r>
      <w:proofErr w:type="spellEnd"/>
      <w:r>
        <w:t xml:space="preserve"> spat.</w:t>
      </w:r>
    </w:p>
    <w:p w14:paraId="32746B30" w14:textId="77777777" w:rsidR="009B1618" w:rsidRDefault="009B1618" w:rsidP="009B1618">
      <w:pPr>
        <w:pStyle w:val="StandardWeb"/>
      </w:pPr>
      <w:r>
        <w:t xml:space="preserve">5. Fürsten und </w:t>
      </w:r>
      <w:proofErr w:type="spellStart"/>
      <w:r>
        <w:t>herren</w:t>
      </w:r>
      <w:proofErr w:type="spellEnd"/>
      <w:r>
        <w:t xml:space="preserve"> </w:t>
      </w:r>
      <w:proofErr w:type="spellStart"/>
      <w:r>
        <w:t>land</w:t>
      </w:r>
      <w:proofErr w:type="spellEnd"/>
      <w:r>
        <w:br/>
        <w:t xml:space="preserve">und </w:t>
      </w:r>
      <w:proofErr w:type="spellStart"/>
      <w:r>
        <w:t>lewt</w:t>
      </w:r>
      <w:proofErr w:type="spellEnd"/>
      <w:r>
        <w:t xml:space="preserve"> besitzen,</w:t>
      </w:r>
      <w:r>
        <w:br/>
        <w:t xml:space="preserve">die sollen </w:t>
      </w:r>
      <w:proofErr w:type="spellStart"/>
      <w:r>
        <w:t>yhn</w:t>
      </w:r>
      <w:proofErr w:type="spellEnd"/>
      <w:r>
        <w:t xml:space="preserve"> </w:t>
      </w:r>
      <w:proofErr w:type="spellStart"/>
      <w:r>
        <w:t>befolhen</w:t>
      </w:r>
      <w:proofErr w:type="spellEnd"/>
      <w:r>
        <w:t xml:space="preserve"> sein,</w:t>
      </w:r>
      <w:r>
        <w:br/>
        <w:t xml:space="preserve">Gotts </w:t>
      </w:r>
      <w:proofErr w:type="spellStart"/>
      <w:r>
        <w:t>wort</w:t>
      </w:r>
      <w:proofErr w:type="spellEnd"/>
      <w:r>
        <w:t xml:space="preserve"> mit </w:t>
      </w:r>
      <w:proofErr w:type="spellStart"/>
      <w:r>
        <w:t>yhrer</w:t>
      </w:r>
      <w:proofErr w:type="spellEnd"/>
      <w:r>
        <w:t xml:space="preserve"> </w:t>
      </w:r>
      <w:proofErr w:type="spellStart"/>
      <w:r>
        <w:t>handt</w:t>
      </w:r>
      <w:proofErr w:type="spellEnd"/>
      <w:r>
        <w:br/>
        <w:t xml:space="preserve">nicht noth </w:t>
      </w:r>
      <w:proofErr w:type="spellStart"/>
      <w:r>
        <w:t>zcu</w:t>
      </w:r>
      <w:proofErr w:type="spellEnd"/>
      <w:r>
        <w:t xml:space="preserve"> </w:t>
      </w:r>
      <w:proofErr w:type="spellStart"/>
      <w:r>
        <w:t>schutzen</w:t>
      </w:r>
      <w:proofErr w:type="spellEnd"/>
      <w:r>
        <w:t>,</w:t>
      </w:r>
      <w:r>
        <w:br/>
        <w:t xml:space="preserve">doch ist es recht, und darzu </w:t>
      </w:r>
      <w:proofErr w:type="spellStart"/>
      <w:r>
        <w:t>feyn</w:t>
      </w:r>
      <w:proofErr w:type="spellEnd"/>
      <w:r>
        <w:t>,</w:t>
      </w:r>
      <w:r>
        <w:br/>
        <w:t>Das sie mit gegen wehr</w:t>
      </w:r>
      <w:r>
        <w:br/>
        <w:t xml:space="preserve">retten </w:t>
      </w:r>
      <w:proofErr w:type="spellStart"/>
      <w:r>
        <w:t>leyb</w:t>
      </w:r>
      <w:proofErr w:type="spellEnd"/>
      <w:r>
        <w:t>, gut und ehr</w:t>
      </w:r>
      <w:r>
        <w:br/>
        <w:t xml:space="preserve">der armen </w:t>
      </w:r>
      <w:proofErr w:type="spellStart"/>
      <w:r>
        <w:t>underthan</w:t>
      </w:r>
      <w:proofErr w:type="spellEnd"/>
      <w:r>
        <w:t>;</w:t>
      </w:r>
      <w:r>
        <w:br/>
        <w:t>welch man</w:t>
      </w:r>
      <w:r>
        <w:br/>
      </w:r>
      <w:proofErr w:type="spellStart"/>
      <w:r>
        <w:t>zcur</w:t>
      </w:r>
      <w:proofErr w:type="spellEnd"/>
      <w:r>
        <w:t xml:space="preserve"> </w:t>
      </w:r>
      <w:proofErr w:type="spellStart"/>
      <w:r>
        <w:t>sach</w:t>
      </w:r>
      <w:proofErr w:type="spellEnd"/>
      <w:r>
        <w:t xml:space="preserve"> </w:t>
      </w:r>
      <w:proofErr w:type="spellStart"/>
      <w:r>
        <w:t>erwelet</w:t>
      </w:r>
      <w:proofErr w:type="spellEnd"/>
      <w:r>
        <w:t>,</w:t>
      </w:r>
      <w:r>
        <w:br/>
        <w:t xml:space="preserve">sey Burger, </w:t>
      </w:r>
      <w:proofErr w:type="spellStart"/>
      <w:r>
        <w:t>Bawr</w:t>
      </w:r>
      <w:proofErr w:type="spellEnd"/>
      <w:r>
        <w:t xml:space="preserve"> </w:t>
      </w:r>
      <w:proofErr w:type="spellStart"/>
      <w:r>
        <w:t>gezcelet</w:t>
      </w:r>
      <w:proofErr w:type="spellEnd"/>
      <w:r>
        <w:t>,</w:t>
      </w:r>
      <w:r>
        <w:br/>
        <w:t xml:space="preserve">der ist </w:t>
      </w:r>
      <w:proofErr w:type="spellStart"/>
      <w:r>
        <w:t>berufft</w:t>
      </w:r>
      <w:proofErr w:type="spellEnd"/>
      <w:r>
        <w:t xml:space="preserve"> von Gott, er </w:t>
      </w:r>
      <w:proofErr w:type="spellStart"/>
      <w:r>
        <w:t>greyffs</w:t>
      </w:r>
      <w:proofErr w:type="spellEnd"/>
      <w:r>
        <w:t xml:space="preserve"> nur an,</w:t>
      </w:r>
      <w:r>
        <w:br/>
        <w:t xml:space="preserve">seyn </w:t>
      </w:r>
      <w:proofErr w:type="spellStart"/>
      <w:r>
        <w:t>gwissen</w:t>
      </w:r>
      <w:proofErr w:type="spellEnd"/>
      <w:r>
        <w:t xml:space="preserve"> sprechen mag: her her </w:t>
      </w:r>
      <w:proofErr w:type="spellStart"/>
      <w:r>
        <w:t>lerman</w:t>
      </w:r>
      <w:proofErr w:type="spellEnd"/>
      <w:r>
        <w:t>.</w:t>
      </w:r>
    </w:p>
    <w:p w14:paraId="3740DDD7" w14:textId="77777777" w:rsidR="009B1618" w:rsidRDefault="009B1618" w:rsidP="009B1618">
      <w:pPr>
        <w:pStyle w:val="StandardWeb"/>
      </w:pPr>
      <w:r>
        <w:t xml:space="preserve">6. Jetz </w:t>
      </w:r>
      <w:proofErr w:type="spellStart"/>
      <w:r>
        <w:t>schweygen</w:t>
      </w:r>
      <w:proofErr w:type="spellEnd"/>
      <w:r>
        <w:t xml:space="preserve"> </w:t>
      </w:r>
      <w:proofErr w:type="spellStart"/>
      <w:r>
        <w:t>bawren</w:t>
      </w:r>
      <w:proofErr w:type="spellEnd"/>
      <w:r>
        <w:t xml:space="preserve"> still,</w:t>
      </w:r>
      <w:r>
        <w:br/>
        <w:t>lassen sich drücken,</w:t>
      </w:r>
      <w:r>
        <w:br/>
        <w:t xml:space="preserve">das </w:t>
      </w:r>
      <w:proofErr w:type="spellStart"/>
      <w:r>
        <w:t>sicht</w:t>
      </w:r>
      <w:proofErr w:type="spellEnd"/>
      <w:r>
        <w:t xml:space="preserve"> </w:t>
      </w:r>
      <w:proofErr w:type="spellStart"/>
      <w:r>
        <w:t>yhr</w:t>
      </w:r>
      <w:proofErr w:type="spellEnd"/>
      <w:r>
        <w:t xml:space="preserve"> Gott </w:t>
      </w:r>
      <w:proofErr w:type="spellStart"/>
      <w:r>
        <w:t>ym</w:t>
      </w:r>
      <w:proofErr w:type="spellEnd"/>
      <w:r>
        <w:t xml:space="preserve"> </w:t>
      </w:r>
      <w:proofErr w:type="spellStart"/>
      <w:r>
        <w:t>hymelreych</w:t>
      </w:r>
      <w:proofErr w:type="spellEnd"/>
      <w:r>
        <w:t>;</w:t>
      </w:r>
      <w:r>
        <w:br/>
      </w:r>
      <w:proofErr w:type="spellStart"/>
      <w:r>
        <w:t>warumb</w:t>
      </w:r>
      <w:proofErr w:type="spellEnd"/>
      <w:r>
        <w:t xml:space="preserve"> macht </w:t>
      </w:r>
      <w:proofErr w:type="spellStart"/>
      <w:r>
        <w:t>yhrs</w:t>
      </w:r>
      <w:proofErr w:type="spellEnd"/>
      <w:r>
        <w:t xml:space="preserve"> </w:t>
      </w:r>
      <w:proofErr w:type="spellStart"/>
      <w:r>
        <w:t>czu</w:t>
      </w:r>
      <w:proofErr w:type="spellEnd"/>
      <w:r>
        <w:t xml:space="preserve"> </w:t>
      </w:r>
      <w:proofErr w:type="spellStart"/>
      <w:r>
        <w:t>vil</w:t>
      </w:r>
      <w:proofErr w:type="spellEnd"/>
      <w:r>
        <w:br/>
        <w:t>mit bösen stücken,</w:t>
      </w:r>
      <w:r>
        <w:br/>
        <w:t xml:space="preserve">und </w:t>
      </w:r>
      <w:proofErr w:type="spellStart"/>
      <w:r>
        <w:t>sol</w:t>
      </w:r>
      <w:proofErr w:type="spellEnd"/>
      <w:r>
        <w:t xml:space="preserve"> man nach zusehen euch.</w:t>
      </w:r>
      <w:r>
        <w:br/>
        <w:t xml:space="preserve">Ey nicht also, </w:t>
      </w:r>
      <w:proofErr w:type="spellStart"/>
      <w:r>
        <w:t>fürwar</w:t>
      </w:r>
      <w:proofErr w:type="spellEnd"/>
      <w:r>
        <w:t>,</w:t>
      </w:r>
      <w:r>
        <w:br/>
        <w:t xml:space="preserve">schier </w:t>
      </w:r>
      <w:proofErr w:type="spellStart"/>
      <w:r>
        <w:t>solt</w:t>
      </w:r>
      <w:proofErr w:type="spellEnd"/>
      <w:r>
        <w:t xml:space="preserve"> </w:t>
      </w:r>
      <w:proofErr w:type="spellStart"/>
      <w:r>
        <w:t>yhrs</w:t>
      </w:r>
      <w:proofErr w:type="spellEnd"/>
      <w:r>
        <w:t xml:space="preserve"> haben gar,</w:t>
      </w:r>
      <w:r>
        <w:br/>
      </w:r>
      <w:proofErr w:type="spellStart"/>
      <w:r>
        <w:t>huy</w:t>
      </w:r>
      <w:proofErr w:type="spellEnd"/>
      <w:r>
        <w:t xml:space="preserve"> wie </w:t>
      </w:r>
      <w:proofErr w:type="spellStart"/>
      <w:r>
        <w:t>gefelt</w:t>
      </w:r>
      <w:proofErr w:type="spellEnd"/>
      <w:r>
        <w:t xml:space="preserve"> euch das:</w:t>
      </w:r>
      <w:r>
        <w:br/>
        <w:t xml:space="preserve">der </w:t>
      </w:r>
      <w:proofErr w:type="spellStart"/>
      <w:r>
        <w:t>hasz</w:t>
      </w:r>
      <w:proofErr w:type="spellEnd"/>
      <w:r>
        <w:br/>
      </w:r>
      <w:proofErr w:type="spellStart"/>
      <w:r>
        <w:t>wil</w:t>
      </w:r>
      <w:proofErr w:type="spellEnd"/>
      <w:r>
        <w:t xml:space="preserve"> </w:t>
      </w:r>
      <w:proofErr w:type="spellStart"/>
      <w:r>
        <w:t>Jeger</w:t>
      </w:r>
      <w:proofErr w:type="spellEnd"/>
      <w:r>
        <w:t xml:space="preserve"> braten,</w:t>
      </w:r>
      <w:r>
        <w:br/>
        <w:t xml:space="preserve">das wird </w:t>
      </w:r>
      <w:proofErr w:type="spellStart"/>
      <w:r>
        <w:t>yhm</w:t>
      </w:r>
      <w:proofErr w:type="spellEnd"/>
      <w:r>
        <w:t xml:space="preserve"> </w:t>
      </w:r>
      <w:proofErr w:type="spellStart"/>
      <w:r>
        <w:t>wol</w:t>
      </w:r>
      <w:proofErr w:type="spellEnd"/>
      <w:r>
        <w:t xml:space="preserve"> geraten,</w:t>
      </w:r>
      <w:r>
        <w:br/>
        <w:t xml:space="preserve">die </w:t>
      </w:r>
      <w:proofErr w:type="spellStart"/>
      <w:r>
        <w:t>weyl</w:t>
      </w:r>
      <w:proofErr w:type="spellEnd"/>
      <w:r>
        <w:t xml:space="preserve"> er folget als ein </w:t>
      </w:r>
      <w:proofErr w:type="spellStart"/>
      <w:r>
        <w:t>undtersas</w:t>
      </w:r>
      <w:proofErr w:type="spellEnd"/>
      <w:r>
        <w:t>,</w:t>
      </w:r>
      <w:r>
        <w:br/>
      </w:r>
      <w:proofErr w:type="spellStart"/>
      <w:r>
        <w:t>wol</w:t>
      </w:r>
      <w:proofErr w:type="spellEnd"/>
      <w:r>
        <w:t xml:space="preserve"> </w:t>
      </w:r>
      <w:proofErr w:type="spellStart"/>
      <w:r>
        <w:t>undter</w:t>
      </w:r>
      <w:proofErr w:type="spellEnd"/>
      <w:r>
        <w:t xml:space="preserve"> Fürsten </w:t>
      </w:r>
      <w:proofErr w:type="spellStart"/>
      <w:r>
        <w:t>panir</w:t>
      </w:r>
      <w:proofErr w:type="spellEnd"/>
      <w:r>
        <w:t xml:space="preserve"> </w:t>
      </w:r>
      <w:proofErr w:type="spellStart"/>
      <w:r>
        <w:t>krigs</w:t>
      </w:r>
      <w:proofErr w:type="spellEnd"/>
      <w:r>
        <w:t xml:space="preserve"> </w:t>
      </w:r>
      <w:proofErr w:type="spellStart"/>
      <w:r>
        <w:t>genaus</w:t>
      </w:r>
      <w:proofErr w:type="spellEnd"/>
      <w:r>
        <w:t>.</w:t>
      </w:r>
    </w:p>
    <w:p w14:paraId="4E8B4CEF" w14:textId="77777777" w:rsidR="009B1618" w:rsidRDefault="009B1618" w:rsidP="009B1618">
      <w:pPr>
        <w:pStyle w:val="StandardWeb"/>
      </w:pPr>
      <w:r>
        <w:t xml:space="preserve">7. Wie </w:t>
      </w:r>
      <w:proofErr w:type="spellStart"/>
      <w:r>
        <w:t>wol</w:t>
      </w:r>
      <w:proofErr w:type="spellEnd"/>
      <w:r>
        <w:t xml:space="preserve"> der Keyser </w:t>
      </w:r>
      <w:proofErr w:type="spellStart"/>
      <w:r>
        <w:t>from</w:t>
      </w:r>
      <w:proofErr w:type="spellEnd"/>
      <w:r>
        <w:t>,</w:t>
      </w:r>
      <w:r>
        <w:br/>
      </w:r>
      <w:proofErr w:type="spellStart"/>
      <w:r>
        <w:t>furwar</w:t>
      </w:r>
      <w:proofErr w:type="spellEnd"/>
      <w:r>
        <w:t xml:space="preserve"> </w:t>
      </w:r>
      <w:proofErr w:type="spellStart"/>
      <w:r>
        <w:t>auffrichtig</w:t>
      </w:r>
      <w:proofErr w:type="spellEnd"/>
      <w:r>
        <w:br/>
        <w:t xml:space="preserve">und redlich allweg handeln </w:t>
      </w:r>
      <w:proofErr w:type="spellStart"/>
      <w:r>
        <w:t>pflag</w:t>
      </w:r>
      <w:proofErr w:type="spellEnd"/>
      <w:r>
        <w:t>,</w:t>
      </w:r>
      <w:r>
        <w:br/>
        <w:t xml:space="preserve">doch machts der Gottlos </w:t>
      </w:r>
      <w:proofErr w:type="spellStart"/>
      <w:r>
        <w:t>krum</w:t>
      </w:r>
      <w:proofErr w:type="spellEnd"/>
      <w:r>
        <w:br/>
        <w:t>und gar zu nichtig</w:t>
      </w:r>
      <w:r>
        <w:br/>
        <w:t xml:space="preserve">zu </w:t>
      </w:r>
      <w:proofErr w:type="spellStart"/>
      <w:r>
        <w:t>Augßburg</w:t>
      </w:r>
      <w:proofErr w:type="spellEnd"/>
      <w:r>
        <w:t xml:space="preserve"> </w:t>
      </w:r>
      <w:proofErr w:type="spellStart"/>
      <w:r>
        <w:t>auff</w:t>
      </w:r>
      <w:proofErr w:type="spellEnd"/>
      <w:r>
        <w:t xml:space="preserve"> dem </w:t>
      </w:r>
      <w:proofErr w:type="spellStart"/>
      <w:r>
        <w:t>Reychestag</w:t>
      </w:r>
      <w:proofErr w:type="spellEnd"/>
      <w:r>
        <w:t>,</w:t>
      </w:r>
      <w:r>
        <w:br/>
        <w:t xml:space="preserve">Ach </w:t>
      </w:r>
      <w:proofErr w:type="spellStart"/>
      <w:r>
        <w:t>KEyser</w:t>
      </w:r>
      <w:proofErr w:type="spellEnd"/>
      <w:r>
        <w:t xml:space="preserve">, edles </w:t>
      </w:r>
      <w:proofErr w:type="spellStart"/>
      <w:r>
        <w:t>blut</w:t>
      </w:r>
      <w:proofErr w:type="spellEnd"/>
      <w:r>
        <w:t>,</w:t>
      </w:r>
      <w:r>
        <w:br/>
      </w:r>
      <w:proofErr w:type="spellStart"/>
      <w:r>
        <w:t>dyr</w:t>
      </w:r>
      <w:proofErr w:type="spellEnd"/>
      <w:r>
        <w:t xml:space="preserve"> </w:t>
      </w:r>
      <w:proofErr w:type="spellStart"/>
      <w:r>
        <w:t>selb</w:t>
      </w:r>
      <w:proofErr w:type="spellEnd"/>
      <w:r>
        <w:t xml:space="preserve"> thu das </w:t>
      </w:r>
      <w:proofErr w:type="spellStart"/>
      <w:r>
        <w:t>zcu</w:t>
      </w:r>
      <w:proofErr w:type="spellEnd"/>
      <w:r>
        <w:t xml:space="preserve"> gut,</w:t>
      </w:r>
      <w:r>
        <w:br/>
        <w:t>und gehe dem rechten nach;</w:t>
      </w:r>
      <w:r>
        <w:br/>
        <w:t>nicht mach</w:t>
      </w:r>
      <w:r>
        <w:br/>
        <w:t xml:space="preserve">dich selber </w:t>
      </w:r>
      <w:proofErr w:type="spellStart"/>
      <w:r>
        <w:t>bluttig</w:t>
      </w:r>
      <w:proofErr w:type="spellEnd"/>
      <w:r>
        <w:t>,</w:t>
      </w:r>
      <w:r>
        <w:br/>
      </w:r>
      <w:proofErr w:type="spellStart"/>
      <w:r>
        <w:t>yhr</w:t>
      </w:r>
      <w:proofErr w:type="spellEnd"/>
      <w:r>
        <w:t xml:space="preserve"> </w:t>
      </w:r>
      <w:proofErr w:type="spellStart"/>
      <w:r>
        <w:t>grym</w:t>
      </w:r>
      <w:proofErr w:type="spellEnd"/>
      <w:r>
        <w:t xml:space="preserve"> ist </w:t>
      </w:r>
      <w:proofErr w:type="spellStart"/>
      <w:r>
        <w:t>allzcu</w:t>
      </w:r>
      <w:proofErr w:type="spellEnd"/>
      <w:r>
        <w:t xml:space="preserve"> </w:t>
      </w:r>
      <w:proofErr w:type="spellStart"/>
      <w:r>
        <w:t>gluttig</w:t>
      </w:r>
      <w:proofErr w:type="spellEnd"/>
      <w:r>
        <w:t>;</w:t>
      </w:r>
      <w:r>
        <w:br/>
        <w:t xml:space="preserve">sie bringen dir damit gros </w:t>
      </w:r>
      <w:proofErr w:type="spellStart"/>
      <w:r>
        <w:t>ungemach</w:t>
      </w:r>
      <w:proofErr w:type="spellEnd"/>
      <w:r>
        <w:t>;</w:t>
      </w:r>
      <w:r>
        <w:br/>
        <w:t xml:space="preserve">die </w:t>
      </w:r>
      <w:proofErr w:type="spellStart"/>
      <w:r>
        <w:t>glerten</w:t>
      </w:r>
      <w:proofErr w:type="spellEnd"/>
      <w:r>
        <w:t xml:space="preserve"> las </w:t>
      </w:r>
      <w:proofErr w:type="spellStart"/>
      <w:r>
        <w:t>zcu</w:t>
      </w:r>
      <w:proofErr w:type="spellEnd"/>
      <w:r>
        <w:t xml:space="preserve"> </w:t>
      </w:r>
      <w:proofErr w:type="spellStart"/>
      <w:r>
        <w:t>hauff</w:t>
      </w:r>
      <w:proofErr w:type="spellEnd"/>
      <w:r>
        <w:t xml:space="preserve"> </w:t>
      </w:r>
      <w:proofErr w:type="spellStart"/>
      <w:r>
        <w:t>ynn</w:t>
      </w:r>
      <w:proofErr w:type="spellEnd"/>
      <w:r>
        <w:t xml:space="preserve"> dieser sach.</w:t>
      </w:r>
    </w:p>
    <w:p w14:paraId="51133FC5" w14:textId="77777777" w:rsidR="009B1618" w:rsidRDefault="009B1618" w:rsidP="009B1618">
      <w:pPr>
        <w:pStyle w:val="StandardWeb"/>
      </w:pPr>
      <w:r>
        <w:t xml:space="preserve">8. Gezogen </w:t>
      </w:r>
      <w:proofErr w:type="spellStart"/>
      <w:r>
        <w:t>wil</w:t>
      </w:r>
      <w:proofErr w:type="spellEnd"/>
      <w:r>
        <w:t xml:space="preserve"> </w:t>
      </w:r>
      <w:proofErr w:type="spellStart"/>
      <w:r>
        <w:t>deyn</w:t>
      </w:r>
      <w:proofErr w:type="spellEnd"/>
      <w:r>
        <w:t xml:space="preserve"> </w:t>
      </w:r>
      <w:proofErr w:type="spellStart"/>
      <w:r>
        <w:t>schwert</w:t>
      </w:r>
      <w:proofErr w:type="spellEnd"/>
      <w:r>
        <w:br/>
        <w:t xml:space="preserve">nicht sein </w:t>
      </w:r>
      <w:proofErr w:type="spellStart"/>
      <w:r>
        <w:t>hirynnen</w:t>
      </w:r>
      <w:proofErr w:type="spellEnd"/>
      <w:r>
        <w:t>,</w:t>
      </w:r>
      <w:r>
        <w:br/>
        <w:t xml:space="preserve">das glaub und </w:t>
      </w:r>
      <w:proofErr w:type="spellStart"/>
      <w:r>
        <w:t>zweyffel</w:t>
      </w:r>
      <w:proofErr w:type="spellEnd"/>
      <w:r>
        <w:t xml:space="preserve"> nicht daran;</w:t>
      </w:r>
      <w:r>
        <w:br/>
      </w:r>
      <w:proofErr w:type="spellStart"/>
      <w:r>
        <w:t>wiltu</w:t>
      </w:r>
      <w:proofErr w:type="spellEnd"/>
      <w:r>
        <w:t xml:space="preserve"> denn seyn </w:t>
      </w:r>
      <w:proofErr w:type="spellStart"/>
      <w:r>
        <w:t>verkert</w:t>
      </w:r>
      <w:proofErr w:type="spellEnd"/>
      <w:r>
        <w:t>,</w:t>
      </w:r>
      <w:r>
        <w:br/>
        <w:t xml:space="preserve">du </w:t>
      </w:r>
      <w:proofErr w:type="spellStart"/>
      <w:r>
        <w:t>solt</w:t>
      </w:r>
      <w:proofErr w:type="spellEnd"/>
      <w:r>
        <w:t xml:space="preserve"> gewinnen</w:t>
      </w:r>
      <w:r>
        <w:br/>
        <w:t xml:space="preserve">die </w:t>
      </w:r>
      <w:proofErr w:type="spellStart"/>
      <w:r>
        <w:t>rew</w:t>
      </w:r>
      <w:proofErr w:type="spellEnd"/>
      <w:r>
        <w:t xml:space="preserve">, </w:t>
      </w:r>
      <w:proofErr w:type="spellStart"/>
      <w:r>
        <w:t>wyr</w:t>
      </w:r>
      <w:proofErr w:type="spellEnd"/>
      <w:r>
        <w:t xml:space="preserve"> haben unsers </w:t>
      </w:r>
      <w:proofErr w:type="spellStart"/>
      <w:r>
        <w:t>than</w:t>
      </w:r>
      <w:proofErr w:type="spellEnd"/>
      <w:r>
        <w:t>.</w:t>
      </w:r>
      <w:r>
        <w:br/>
      </w:r>
      <w:proofErr w:type="spellStart"/>
      <w:r>
        <w:t>Trewlich</w:t>
      </w:r>
      <w:proofErr w:type="spellEnd"/>
      <w:r>
        <w:t xml:space="preserve"> gewarnet dich;:</w:t>
      </w:r>
      <w:r>
        <w:br/>
      </w:r>
      <w:proofErr w:type="spellStart"/>
      <w:r>
        <w:t>darumb</w:t>
      </w:r>
      <w:proofErr w:type="spellEnd"/>
      <w:r>
        <w:t xml:space="preserve"> dich </w:t>
      </w:r>
      <w:proofErr w:type="spellStart"/>
      <w:r>
        <w:t>wol</w:t>
      </w:r>
      <w:proofErr w:type="spellEnd"/>
      <w:r>
        <w:t xml:space="preserve"> </w:t>
      </w:r>
      <w:proofErr w:type="spellStart"/>
      <w:r>
        <w:t>fursich</w:t>
      </w:r>
      <w:proofErr w:type="spellEnd"/>
      <w:r>
        <w:t>;</w:t>
      </w:r>
      <w:r>
        <w:br/>
      </w:r>
      <w:proofErr w:type="spellStart"/>
      <w:r>
        <w:t>wiltu</w:t>
      </w:r>
      <w:proofErr w:type="spellEnd"/>
      <w:r>
        <w:t xml:space="preserve">, das man </w:t>
      </w:r>
      <w:proofErr w:type="spellStart"/>
      <w:r>
        <w:t>dyr</w:t>
      </w:r>
      <w:proofErr w:type="spellEnd"/>
      <w:r>
        <w:t xml:space="preserve"> halt,</w:t>
      </w:r>
      <w:r>
        <w:br/>
      </w:r>
      <w:proofErr w:type="spellStart"/>
      <w:r>
        <w:t>gewalt</w:t>
      </w:r>
      <w:proofErr w:type="spellEnd"/>
      <w:r>
        <w:br/>
      </w:r>
      <w:proofErr w:type="spellStart"/>
      <w:r>
        <w:t>soltu</w:t>
      </w:r>
      <w:proofErr w:type="spellEnd"/>
      <w:r>
        <w:t xml:space="preserve"> nicht </w:t>
      </w:r>
      <w:proofErr w:type="spellStart"/>
      <w:r>
        <w:t>treyben</w:t>
      </w:r>
      <w:proofErr w:type="spellEnd"/>
      <w:r>
        <w:t>,</w:t>
      </w:r>
      <w:r>
        <w:br/>
        <w:t xml:space="preserve">so </w:t>
      </w:r>
      <w:proofErr w:type="spellStart"/>
      <w:r>
        <w:t>kanstu</w:t>
      </w:r>
      <w:proofErr w:type="spellEnd"/>
      <w:r>
        <w:t xml:space="preserve"> Keyser </w:t>
      </w:r>
      <w:proofErr w:type="spellStart"/>
      <w:r>
        <w:t>bleyben</w:t>
      </w:r>
      <w:proofErr w:type="spellEnd"/>
      <w:r>
        <w:t>,</w:t>
      </w:r>
      <w:r>
        <w:br/>
      </w:r>
      <w:proofErr w:type="spellStart"/>
      <w:r>
        <w:t>bedenck</w:t>
      </w:r>
      <w:proofErr w:type="spellEnd"/>
      <w:r>
        <w:t xml:space="preserve"> gar eben, wie </w:t>
      </w:r>
      <w:proofErr w:type="spellStart"/>
      <w:r>
        <w:t>deyn</w:t>
      </w:r>
      <w:proofErr w:type="spellEnd"/>
      <w:r>
        <w:t xml:space="preserve"> </w:t>
      </w:r>
      <w:proofErr w:type="spellStart"/>
      <w:r>
        <w:t>eyd</w:t>
      </w:r>
      <w:proofErr w:type="spellEnd"/>
      <w:r>
        <w:t xml:space="preserve"> </w:t>
      </w:r>
      <w:proofErr w:type="spellStart"/>
      <w:r>
        <w:t>gestalt</w:t>
      </w:r>
      <w:proofErr w:type="spellEnd"/>
      <w:r>
        <w:br/>
        <w:t xml:space="preserve">dem </w:t>
      </w:r>
      <w:proofErr w:type="spellStart"/>
      <w:r>
        <w:t>Reych</w:t>
      </w:r>
      <w:proofErr w:type="spellEnd"/>
      <w:r>
        <w:t xml:space="preserve">, halt </w:t>
      </w:r>
      <w:proofErr w:type="spellStart"/>
      <w:r>
        <w:t>yhn</w:t>
      </w:r>
      <w:proofErr w:type="spellEnd"/>
      <w:r>
        <w:t xml:space="preserve">, das er nicht gar </w:t>
      </w:r>
      <w:proofErr w:type="spellStart"/>
      <w:r>
        <w:t>erkalt</w:t>
      </w:r>
      <w:proofErr w:type="spellEnd"/>
      <w:r>
        <w:t>.</w:t>
      </w:r>
    </w:p>
    <w:p w14:paraId="6A824553" w14:textId="77777777" w:rsidR="009B1618" w:rsidRDefault="009B1618" w:rsidP="009B1618">
      <w:pPr>
        <w:pStyle w:val="StandardWeb"/>
      </w:pPr>
      <w:r>
        <w:t xml:space="preserve">9. Das </w:t>
      </w:r>
      <w:proofErr w:type="spellStart"/>
      <w:r>
        <w:t>reych</w:t>
      </w:r>
      <w:proofErr w:type="spellEnd"/>
      <w:r>
        <w:t xml:space="preserve"> ist nicht </w:t>
      </w:r>
      <w:proofErr w:type="spellStart"/>
      <w:r>
        <w:t>alleyn</w:t>
      </w:r>
      <w:proofErr w:type="spellEnd"/>
      <w:r>
        <w:br/>
        <w:t>die oben sitzen</w:t>
      </w:r>
      <w:r>
        <w:br/>
        <w:t xml:space="preserve">und </w:t>
      </w:r>
      <w:proofErr w:type="spellStart"/>
      <w:r>
        <w:t>füren</w:t>
      </w:r>
      <w:proofErr w:type="spellEnd"/>
      <w:r>
        <w:t xml:space="preserve"> grossen fürsten </w:t>
      </w:r>
      <w:proofErr w:type="spellStart"/>
      <w:r>
        <w:t>pracht</w:t>
      </w:r>
      <w:proofErr w:type="spellEnd"/>
      <w:r>
        <w:t>,</w:t>
      </w:r>
      <w:r>
        <w:br/>
        <w:t xml:space="preserve">sonder die </w:t>
      </w:r>
      <w:proofErr w:type="spellStart"/>
      <w:r>
        <w:t>gantz</w:t>
      </w:r>
      <w:proofErr w:type="spellEnd"/>
      <w:r>
        <w:t xml:space="preserve"> </w:t>
      </w:r>
      <w:proofErr w:type="spellStart"/>
      <w:r>
        <w:t>gemeyn</w:t>
      </w:r>
      <w:proofErr w:type="spellEnd"/>
      <w:r>
        <w:t>,</w:t>
      </w:r>
      <w:r>
        <w:br/>
        <w:t xml:space="preserve">mit grossen </w:t>
      </w:r>
      <w:proofErr w:type="spellStart"/>
      <w:r>
        <w:t>plitzen</w:t>
      </w:r>
      <w:proofErr w:type="spellEnd"/>
      <w:r>
        <w:t>,</w:t>
      </w:r>
      <w:r>
        <w:br/>
        <w:t xml:space="preserve">durch Bapst und Bischoff hoch </w:t>
      </w:r>
      <w:proofErr w:type="spellStart"/>
      <w:r>
        <w:t>veracht</w:t>
      </w:r>
      <w:proofErr w:type="spellEnd"/>
      <w:r>
        <w:t>.</w:t>
      </w:r>
      <w:r>
        <w:br/>
      </w:r>
      <w:proofErr w:type="spellStart"/>
      <w:r>
        <w:t>Deyn</w:t>
      </w:r>
      <w:proofErr w:type="spellEnd"/>
      <w:r>
        <w:t xml:space="preserve"> Keyserlich </w:t>
      </w:r>
      <w:proofErr w:type="spellStart"/>
      <w:r>
        <w:t>gewaldt</w:t>
      </w:r>
      <w:proofErr w:type="spellEnd"/>
      <w:r>
        <w:br/>
      </w:r>
      <w:proofErr w:type="spellStart"/>
      <w:r>
        <w:t>solt</w:t>
      </w:r>
      <w:proofErr w:type="spellEnd"/>
      <w:r>
        <w:t xml:space="preserve"> diesen </w:t>
      </w:r>
      <w:proofErr w:type="spellStart"/>
      <w:r>
        <w:t>hauffen</w:t>
      </w:r>
      <w:proofErr w:type="spellEnd"/>
      <w:r>
        <w:t xml:space="preserve"> bald</w:t>
      </w:r>
      <w:r>
        <w:br/>
      </w:r>
      <w:proofErr w:type="spellStart"/>
      <w:r>
        <w:t>czu</w:t>
      </w:r>
      <w:proofErr w:type="spellEnd"/>
      <w:r>
        <w:t xml:space="preserve"> </w:t>
      </w:r>
      <w:proofErr w:type="spellStart"/>
      <w:r>
        <w:t>hilff</w:t>
      </w:r>
      <w:proofErr w:type="spellEnd"/>
      <w:r>
        <w:t xml:space="preserve"> und </w:t>
      </w:r>
      <w:proofErr w:type="spellStart"/>
      <w:r>
        <w:t>trost</w:t>
      </w:r>
      <w:proofErr w:type="spellEnd"/>
      <w:r>
        <w:t xml:space="preserve"> nun sein</w:t>
      </w:r>
      <w:r>
        <w:br/>
        <w:t>allein</w:t>
      </w:r>
      <w:r>
        <w:br/>
      </w:r>
      <w:proofErr w:type="spellStart"/>
      <w:r>
        <w:t>umbs</w:t>
      </w:r>
      <w:proofErr w:type="spellEnd"/>
      <w:r>
        <w:t xml:space="preserve"> rechten willen,</w:t>
      </w:r>
      <w:r>
        <w:br/>
        <w:t xml:space="preserve">das möcht den </w:t>
      </w:r>
      <w:proofErr w:type="spellStart"/>
      <w:r>
        <w:t>yamer</w:t>
      </w:r>
      <w:proofErr w:type="spellEnd"/>
      <w:r>
        <w:t xml:space="preserve"> stillen,</w:t>
      </w:r>
      <w:r>
        <w:br/>
        <w:t xml:space="preserve">und wer nicht noth mit </w:t>
      </w:r>
      <w:proofErr w:type="spellStart"/>
      <w:r>
        <w:t>schwerdter</w:t>
      </w:r>
      <w:proofErr w:type="spellEnd"/>
      <w:r>
        <w:t xml:space="preserve"> schlagen </w:t>
      </w:r>
      <w:proofErr w:type="spellStart"/>
      <w:r>
        <w:t>dreyn</w:t>
      </w:r>
      <w:proofErr w:type="spellEnd"/>
      <w:r>
        <w:t>,</w:t>
      </w:r>
      <w:r>
        <w:br/>
        <w:t xml:space="preserve">das doch nicht </w:t>
      </w:r>
      <w:proofErr w:type="spellStart"/>
      <w:r>
        <w:t>hilfft</w:t>
      </w:r>
      <w:proofErr w:type="spellEnd"/>
      <w:r>
        <w:t xml:space="preserve">, du </w:t>
      </w:r>
      <w:proofErr w:type="spellStart"/>
      <w:r>
        <w:t>wirsts</w:t>
      </w:r>
      <w:proofErr w:type="spellEnd"/>
      <w:r>
        <w:t xml:space="preserve"> </w:t>
      </w:r>
      <w:proofErr w:type="spellStart"/>
      <w:r>
        <w:t>erfaren</w:t>
      </w:r>
      <w:proofErr w:type="spellEnd"/>
      <w:r>
        <w:t xml:space="preserve"> seyn.</w:t>
      </w:r>
    </w:p>
    <w:p w14:paraId="22AA7C69" w14:textId="77777777" w:rsidR="009B1618" w:rsidRDefault="009B1618" w:rsidP="009B1618">
      <w:pPr>
        <w:pStyle w:val="StandardWeb"/>
      </w:pPr>
      <w:r>
        <w:t xml:space="preserve">10. Es ist bey uns der </w:t>
      </w:r>
      <w:proofErr w:type="spellStart"/>
      <w:r>
        <w:t>hawff</w:t>
      </w:r>
      <w:proofErr w:type="spellEnd"/>
      <w:r>
        <w:br/>
        <w:t>viel grösser worden,</w:t>
      </w:r>
      <w:r>
        <w:br/>
        <w:t xml:space="preserve">wie </w:t>
      </w:r>
      <w:proofErr w:type="spellStart"/>
      <w:r>
        <w:t>wol</w:t>
      </w:r>
      <w:proofErr w:type="spellEnd"/>
      <w:r>
        <w:t xml:space="preserve"> nicht </w:t>
      </w:r>
      <w:proofErr w:type="spellStart"/>
      <w:r>
        <w:t>yder</w:t>
      </w:r>
      <w:proofErr w:type="spellEnd"/>
      <w:r>
        <w:t xml:space="preserve"> man sich </w:t>
      </w:r>
      <w:proofErr w:type="spellStart"/>
      <w:r>
        <w:t>meldt</w:t>
      </w:r>
      <w:proofErr w:type="spellEnd"/>
      <w:r>
        <w:t>,</w:t>
      </w:r>
      <w:r>
        <w:br/>
        <w:t xml:space="preserve">doch </w:t>
      </w:r>
      <w:proofErr w:type="spellStart"/>
      <w:r>
        <w:t>bawen</w:t>
      </w:r>
      <w:proofErr w:type="spellEnd"/>
      <w:r>
        <w:t xml:space="preserve"> wir nicht </w:t>
      </w:r>
      <w:proofErr w:type="spellStart"/>
      <w:r>
        <w:t>drauff</w:t>
      </w:r>
      <w:proofErr w:type="spellEnd"/>
      <w:r>
        <w:t>,</w:t>
      </w:r>
      <w:r>
        <w:br/>
        <w:t xml:space="preserve">denn unser </w:t>
      </w:r>
      <w:proofErr w:type="spellStart"/>
      <w:r>
        <w:t>orden</w:t>
      </w:r>
      <w:proofErr w:type="spellEnd"/>
      <w:r>
        <w:br/>
      </w:r>
      <w:proofErr w:type="spellStart"/>
      <w:r>
        <w:t>alleyn</w:t>
      </w:r>
      <w:proofErr w:type="spellEnd"/>
      <w:r>
        <w:t xml:space="preserve"> </w:t>
      </w:r>
      <w:proofErr w:type="spellStart"/>
      <w:r>
        <w:t>Got</w:t>
      </w:r>
      <w:proofErr w:type="spellEnd"/>
      <w:r>
        <w:t xml:space="preserve">, </w:t>
      </w:r>
      <w:proofErr w:type="spellStart"/>
      <w:r>
        <w:t>schepffer</w:t>
      </w:r>
      <w:proofErr w:type="spellEnd"/>
      <w:r>
        <w:t xml:space="preserve"> dieser </w:t>
      </w:r>
      <w:proofErr w:type="spellStart"/>
      <w:r>
        <w:t>weldt</w:t>
      </w:r>
      <w:proofErr w:type="spellEnd"/>
      <w:r>
        <w:t>,</w:t>
      </w:r>
      <w:r>
        <w:br/>
        <w:t xml:space="preserve">Für unsern </w:t>
      </w:r>
      <w:proofErr w:type="spellStart"/>
      <w:r>
        <w:t>helffer</w:t>
      </w:r>
      <w:proofErr w:type="spellEnd"/>
      <w:r>
        <w:t xml:space="preserve"> acht,</w:t>
      </w:r>
      <w:r>
        <w:br/>
        <w:t>so hat er alle macht</w:t>
      </w:r>
      <w:r>
        <w:br/>
        <w:t xml:space="preserve">mag straffen, wie er </w:t>
      </w:r>
      <w:proofErr w:type="spellStart"/>
      <w:r>
        <w:t>wil</w:t>
      </w:r>
      <w:proofErr w:type="spellEnd"/>
      <w:r>
        <w:t>;</w:t>
      </w:r>
      <w:r>
        <w:br/>
        <w:t xml:space="preserve">kein </w:t>
      </w:r>
      <w:proofErr w:type="spellStart"/>
      <w:r>
        <w:t>czil</w:t>
      </w:r>
      <w:proofErr w:type="spellEnd"/>
      <w:r>
        <w:br/>
        <w:t xml:space="preserve">man </w:t>
      </w:r>
      <w:proofErr w:type="spellStart"/>
      <w:r>
        <w:t>yhm</w:t>
      </w:r>
      <w:proofErr w:type="spellEnd"/>
      <w:r>
        <w:t xml:space="preserve"> </w:t>
      </w:r>
      <w:proofErr w:type="spellStart"/>
      <w:r>
        <w:t>kan</w:t>
      </w:r>
      <w:proofErr w:type="spellEnd"/>
      <w:r>
        <w:t xml:space="preserve"> setzen</w:t>
      </w:r>
      <w:r>
        <w:br/>
      </w:r>
      <w:proofErr w:type="spellStart"/>
      <w:r>
        <w:t>weyst</w:t>
      </w:r>
      <w:proofErr w:type="spellEnd"/>
      <w:r>
        <w:t xml:space="preserve"> </w:t>
      </w:r>
      <w:proofErr w:type="spellStart"/>
      <w:r>
        <w:t>wol</w:t>
      </w:r>
      <w:proofErr w:type="spellEnd"/>
      <w:r>
        <w:t>, wie er soll hetzen;</w:t>
      </w:r>
      <w:r>
        <w:br/>
        <w:t xml:space="preserve">las kriegen nach, die </w:t>
      </w:r>
      <w:proofErr w:type="spellStart"/>
      <w:r>
        <w:t>sach</w:t>
      </w:r>
      <w:proofErr w:type="spellEnd"/>
      <w:r>
        <w:t xml:space="preserve"> nur Gott </w:t>
      </w:r>
      <w:proofErr w:type="spellStart"/>
      <w:r>
        <w:t>befilh</w:t>
      </w:r>
      <w:proofErr w:type="spellEnd"/>
      <w:r>
        <w:t>;</w:t>
      </w:r>
      <w:r>
        <w:br/>
      </w:r>
      <w:proofErr w:type="spellStart"/>
      <w:r>
        <w:t>keyn</w:t>
      </w:r>
      <w:proofErr w:type="spellEnd"/>
      <w:r>
        <w:t xml:space="preserve"> </w:t>
      </w:r>
      <w:proofErr w:type="spellStart"/>
      <w:r>
        <w:t>willigk</w:t>
      </w:r>
      <w:proofErr w:type="spellEnd"/>
      <w:r>
        <w:t xml:space="preserve"> man mit </w:t>
      </w:r>
      <w:proofErr w:type="spellStart"/>
      <w:r>
        <w:t>dyr</w:t>
      </w:r>
      <w:proofErr w:type="spellEnd"/>
      <w:r>
        <w:t xml:space="preserve">, das ist gar </w:t>
      </w:r>
      <w:proofErr w:type="spellStart"/>
      <w:r>
        <w:t>vil</w:t>
      </w:r>
      <w:proofErr w:type="spellEnd"/>
      <w:r>
        <w:t>.</w:t>
      </w:r>
    </w:p>
    <w:p w14:paraId="01739A45" w14:textId="77777777" w:rsidR="009B1618" w:rsidRDefault="009B1618" w:rsidP="009B1618">
      <w:pPr>
        <w:pStyle w:val="StandardWeb"/>
      </w:pPr>
      <w:r>
        <w:t xml:space="preserve">11. Noch ist ein alter </w:t>
      </w:r>
      <w:proofErr w:type="spellStart"/>
      <w:r>
        <w:t>spruch</w:t>
      </w:r>
      <w:proofErr w:type="spellEnd"/>
      <w:r>
        <w:br/>
        <w:t xml:space="preserve">den </w:t>
      </w:r>
      <w:proofErr w:type="spellStart"/>
      <w:r>
        <w:t>soltu</w:t>
      </w:r>
      <w:proofErr w:type="spellEnd"/>
      <w:r>
        <w:t xml:space="preserve"> </w:t>
      </w:r>
      <w:proofErr w:type="spellStart"/>
      <w:r>
        <w:t>mercken</w:t>
      </w:r>
      <w:proofErr w:type="spellEnd"/>
      <w:r>
        <w:t>:</w:t>
      </w:r>
      <w:r>
        <w:br/>
        <w:t xml:space="preserve">es ist Convent </w:t>
      </w:r>
      <w:proofErr w:type="spellStart"/>
      <w:r>
        <w:t>vil</w:t>
      </w:r>
      <w:proofErr w:type="spellEnd"/>
      <w:r>
        <w:t xml:space="preserve"> mehr denn </w:t>
      </w:r>
      <w:proofErr w:type="spellStart"/>
      <w:r>
        <w:t>Apt</w:t>
      </w:r>
      <w:proofErr w:type="spellEnd"/>
      <w:r>
        <w:t>;</w:t>
      </w:r>
      <w:r>
        <w:br/>
      </w:r>
      <w:proofErr w:type="spellStart"/>
      <w:r>
        <w:t>hastu</w:t>
      </w:r>
      <w:proofErr w:type="spellEnd"/>
      <w:r>
        <w:t xml:space="preserve"> an uns </w:t>
      </w:r>
      <w:proofErr w:type="spellStart"/>
      <w:r>
        <w:t>gebruch</w:t>
      </w:r>
      <w:proofErr w:type="spellEnd"/>
      <w:r>
        <w:t>,</w:t>
      </w:r>
      <w:r>
        <w:br/>
      </w:r>
      <w:proofErr w:type="spellStart"/>
      <w:r>
        <w:t>lust</w:t>
      </w:r>
      <w:proofErr w:type="spellEnd"/>
      <w:r>
        <w:t xml:space="preserve"> recht zu </w:t>
      </w:r>
      <w:proofErr w:type="spellStart"/>
      <w:r>
        <w:t>stercken</w:t>
      </w:r>
      <w:proofErr w:type="spellEnd"/>
      <w:r>
        <w:t>,</w:t>
      </w:r>
      <w:r>
        <w:br/>
        <w:t xml:space="preserve">so </w:t>
      </w:r>
      <w:proofErr w:type="spellStart"/>
      <w:r>
        <w:t>schaw</w:t>
      </w:r>
      <w:proofErr w:type="spellEnd"/>
      <w:r>
        <w:t xml:space="preserve">, wie </w:t>
      </w:r>
      <w:proofErr w:type="spellStart"/>
      <w:r>
        <w:t>yeder</w:t>
      </w:r>
      <w:proofErr w:type="spellEnd"/>
      <w:r>
        <w:t xml:space="preserve"> einher </w:t>
      </w:r>
      <w:proofErr w:type="spellStart"/>
      <w:r>
        <w:t>drabt</w:t>
      </w:r>
      <w:proofErr w:type="spellEnd"/>
      <w:r>
        <w:t>.</w:t>
      </w:r>
      <w:r>
        <w:br/>
        <w:t xml:space="preserve">Bibel </w:t>
      </w:r>
      <w:proofErr w:type="spellStart"/>
      <w:r>
        <w:t>heyst</w:t>
      </w:r>
      <w:proofErr w:type="spellEnd"/>
      <w:r>
        <w:t xml:space="preserve"> unser recht,</w:t>
      </w:r>
      <w:r>
        <w:br/>
        <w:t>dar nach gerichtet schlecht</w:t>
      </w:r>
      <w:r>
        <w:br/>
        <w:t xml:space="preserve">und </w:t>
      </w:r>
      <w:proofErr w:type="spellStart"/>
      <w:r>
        <w:t>urteyl</w:t>
      </w:r>
      <w:proofErr w:type="spellEnd"/>
      <w:r>
        <w:t xml:space="preserve"> fallen soll</w:t>
      </w:r>
      <w:r>
        <w:br/>
        <w:t xml:space="preserve">so </w:t>
      </w:r>
      <w:proofErr w:type="spellStart"/>
      <w:r>
        <w:t>wol</w:t>
      </w:r>
      <w:proofErr w:type="spellEnd"/>
      <w:r>
        <w:br/>
        <w:t xml:space="preserve">dem Bapst als </w:t>
      </w:r>
      <w:proofErr w:type="spellStart"/>
      <w:r>
        <w:t>leyen</w:t>
      </w:r>
      <w:proofErr w:type="spellEnd"/>
      <w:r>
        <w:t>;</w:t>
      </w:r>
      <w:r>
        <w:br/>
      </w:r>
      <w:proofErr w:type="spellStart"/>
      <w:r>
        <w:t>thret</w:t>
      </w:r>
      <w:proofErr w:type="spellEnd"/>
      <w:r>
        <w:t xml:space="preserve"> her an diesen </w:t>
      </w:r>
      <w:proofErr w:type="spellStart"/>
      <w:r>
        <w:t>reyen</w:t>
      </w:r>
      <w:proofErr w:type="spellEnd"/>
      <w:r>
        <w:t>;</w:t>
      </w:r>
      <w:r>
        <w:br/>
        <w:t xml:space="preserve">der </w:t>
      </w:r>
      <w:proofErr w:type="spellStart"/>
      <w:r>
        <w:t>warheit</w:t>
      </w:r>
      <w:proofErr w:type="spellEnd"/>
      <w:r>
        <w:t xml:space="preserve"> ist die </w:t>
      </w:r>
      <w:proofErr w:type="spellStart"/>
      <w:r>
        <w:t>schrifft</w:t>
      </w:r>
      <w:proofErr w:type="spellEnd"/>
      <w:r>
        <w:t xml:space="preserve"> so </w:t>
      </w:r>
      <w:proofErr w:type="spellStart"/>
      <w:r>
        <w:t>reych</w:t>
      </w:r>
      <w:proofErr w:type="spellEnd"/>
      <w:r>
        <w:t xml:space="preserve"> </w:t>
      </w:r>
      <w:proofErr w:type="spellStart"/>
      <w:r>
        <w:t>unnd</w:t>
      </w:r>
      <w:proofErr w:type="spellEnd"/>
      <w:r>
        <w:t xml:space="preserve"> </w:t>
      </w:r>
      <w:proofErr w:type="spellStart"/>
      <w:r>
        <w:t>vol</w:t>
      </w:r>
      <w:proofErr w:type="spellEnd"/>
      <w:r>
        <w:t>,</w:t>
      </w:r>
      <w:r>
        <w:br/>
        <w:t xml:space="preserve">nicht </w:t>
      </w:r>
      <w:proofErr w:type="spellStart"/>
      <w:r>
        <w:t>nodt</w:t>
      </w:r>
      <w:proofErr w:type="spellEnd"/>
      <w:r>
        <w:t>, das man ein ander buch her hol.</w:t>
      </w:r>
    </w:p>
    <w:p w14:paraId="4AF1FF8A" w14:textId="77777777" w:rsidR="009B1618" w:rsidRDefault="009B1618" w:rsidP="009B1618">
      <w:pPr>
        <w:pStyle w:val="StandardWeb"/>
      </w:pPr>
      <w:r>
        <w:t xml:space="preserve">12. </w:t>
      </w:r>
      <w:proofErr w:type="spellStart"/>
      <w:r>
        <w:t>Deyn</w:t>
      </w:r>
      <w:proofErr w:type="spellEnd"/>
      <w:r>
        <w:t xml:space="preserve"> glarten sagen </w:t>
      </w:r>
      <w:proofErr w:type="spellStart"/>
      <w:r>
        <w:t>dyr</w:t>
      </w:r>
      <w:proofErr w:type="spellEnd"/>
      <w:r>
        <w:br/>
        <w:t xml:space="preserve">mit falschen </w:t>
      </w:r>
      <w:proofErr w:type="spellStart"/>
      <w:r>
        <w:t>wortten</w:t>
      </w:r>
      <w:proofErr w:type="spellEnd"/>
      <w:r>
        <w:t>,</w:t>
      </w:r>
      <w:r>
        <w:br/>
        <w:t xml:space="preserve">es sey </w:t>
      </w:r>
      <w:proofErr w:type="spellStart"/>
      <w:r>
        <w:t>nit</w:t>
      </w:r>
      <w:proofErr w:type="spellEnd"/>
      <w:r>
        <w:t xml:space="preserve"> </w:t>
      </w:r>
      <w:proofErr w:type="spellStart"/>
      <w:r>
        <w:t>nodt</w:t>
      </w:r>
      <w:proofErr w:type="spellEnd"/>
      <w:r>
        <w:t xml:space="preserve"> </w:t>
      </w:r>
      <w:proofErr w:type="spellStart"/>
      <w:r>
        <w:t>erkentnis</w:t>
      </w:r>
      <w:proofErr w:type="spellEnd"/>
      <w:r>
        <w:t xml:space="preserve"> hie,</w:t>
      </w:r>
      <w:r>
        <w:br/>
        <w:t>und geben also für,</w:t>
      </w:r>
      <w:r>
        <w:br/>
        <w:t xml:space="preserve">das an </w:t>
      </w:r>
      <w:proofErr w:type="spellStart"/>
      <w:r>
        <w:t>vil</w:t>
      </w:r>
      <w:proofErr w:type="spellEnd"/>
      <w:r>
        <w:t xml:space="preserve"> </w:t>
      </w:r>
      <w:proofErr w:type="spellStart"/>
      <w:r>
        <w:t>ortten</w:t>
      </w:r>
      <w:proofErr w:type="spellEnd"/>
      <w:r>
        <w:br/>
        <w:t xml:space="preserve">solch </w:t>
      </w:r>
      <w:proofErr w:type="spellStart"/>
      <w:r>
        <w:t>ketzerey</w:t>
      </w:r>
      <w:proofErr w:type="spellEnd"/>
      <w:r>
        <w:t xml:space="preserve"> wer </w:t>
      </w:r>
      <w:proofErr w:type="spellStart"/>
      <w:r>
        <w:t>bstanden</w:t>
      </w:r>
      <w:proofErr w:type="spellEnd"/>
      <w:r>
        <w:t xml:space="preserve"> </w:t>
      </w:r>
      <w:proofErr w:type="spellStart"/>
      <w:r>
        <w:t>nye</w:t>
      </w:r>
      <w:proofErr w:type="spellEnd"/>
      <w:r>
        <w:t>.</w:t>
      </w:r>
      <w:r>
        <w:br/>
        <w:t xml:space="preserve">Las dich das </w:t>
      </w:r>
      <w:proofErr w:type="spellStart"/>
      <w:r>
        <w:t>yrren</w:t>
      </w:r>
      <w:proofErr w:type="spellEnd"/>
      <w:r>
        <w:t xml:space="preserve"> nicht,</w:t>
      </w:r>
      <w:r>
        <w:br/>
        <w:t xml:space="preserve">denn wie, so </w:t>
      </w:r>
      <w:proofErr w:type="spellStart"/>
      <w:r>
        <w:t>eyner</w:t>
      </w:r>
      <w:proofErr w:type="spellEnd"/>
      <w:r>
        <w:t xml:space="preserve"> spricht,</w:t>
      </w:r>
      <w:r>
        <w:br/>
        <w:t xml:space="preserve">sie haben doch </w:t>
      </w:r>
      <w:proofErr w:type="spellStart"/>
      <w:r>
        <w:t>gefelt</w:t>
      </w:r>
      <w:proofErr w:type="spellEnd"/>
      <w:r>
        <w:t>,</w:t>
      </w:r>
      <w:r>
        <w:br/>
        <w:t xml:space="preserve">alle </w:t>
      </w:r>
      <w:proofErr w:type="spellStart"/>
      <w:r>
        <w:t>weldt</w:t>
      </w:r>
      <w:proofErr w:type="spellEnd"/>
      <w:r>
        <w:br/>
        <w:t xml:space="preserve">Christum den </w:t>
      </w:r>
      <w:proofErr w:type="spellStart"/>
      <w:r>
        <w:t>herren</w:t>
      </w:r>
      <w:proofErr w:type="spellEnd"/>
      <w:r>
        <w:br/>
      </w:r>
      <w:proofErr w:type="spellStart"/>
      <w:r>
        <w:t>thet</w:t>
      </w:r>
      <w:proofErr w:type="spellEnd"/>
      <w:r>
        <w:t xml:space="preserve"> hoch und gros </w:t>
      </w:r>
      <w:proofErr w:type="spellStart"/>
      <w:r>
        <w:t>begeren</w:t>
      </w:r>
      <w:proofErr w:type="spellEnd"/>
      <w:r>
        <w:t>,</w:t>
      </w:r>
      <w:r>
        <w:br/>
        <w:t xml:space="preserve">so ward er gegenwertig dar </w:t>
      </w:r>
      <w:proofErr w:type="spellStart"/>
      <w:r>
        <w:t>gestelt</w:t>
      </w:r>
      <w:proofErr w:type="spellEnd"/>
      <w:r>
        <w:t>,</w:t>
      </w:r>
      <w:r>
        <w:br/>
        <w:t xml:space="preserve">und blieb doch on </w:t>
      </w:r>
      <w:proofErr w:type="spellStart"/>
      <w:r>
        <w:t>erkant</w:t>
      </w:r>
      <w:proofErr w:type="spellEnd"/>
      <w:r>
        <w:t xml:space="preserve"> der </w:t>
      </w:r>
      <w:proofErr w:type="spellStart"/>
      <w:r>
        <w:t>starcke</w:t>
      </w:r>
      <w:proofErr w:type="spellEnd"/>
      <w:r>
        <w:t xml:space="preserve"> </w:t>
      </w:r>
      <w:proofErr w:type="spellStart"/>
      <w:r>
        <w:t>heldt</w:t>
      </w:r>
      <w:proofErr w:type="spellEnd"/>
      <w:r>
        <w:t>.</w:t>
      </w:r>
    </w:p>
    <w:p w14:paraId="40E52CFF" w14:textId="77777777" w:rsidR="009B1618" w:rsidRDefault="009B1618" w:rsidP="009B1618">
      <w:pPr>
        <w:pStyle w:val="StandardWeb"/>
      </w:pPr>
      <w:r>
        <w:t>13. Und ob es also wer,</w:t>
      </w:r>
      <w:r>
        <w:br/>
        <w:t xml:space="preserve">was </w:t>
      </w:r>
      <w:proofErr w:type="spellStart"/>
      <w:r>
        <w:t>kündt</w:t>
      </w:r>
      <w:proofErr w:type="spellEnd"/>
      <w:r>
        <w:t xml:space="preserve"> doch schaden</w:t>
      </w:r>
      <w:r>
        <w:br/>
        <w:t xml:space="preserve">das man </w:t>
      </w:r>
      <w:proofErr w:type="spellStart"/>
      <w:r>
        <w:t>erkentnis</w:t>
      </w:r>
      <w:proofErr w:type="spellEnd"/>
      <w:r>
        <w:t xml:space="preserve"> gelten lies?</w:t>
      </w:r>
      <w:r>
        <w:br/>
        <w:t>also würd unser leer</w:t>
      </w:r>
      <w:r>
        <w:br/>
      </w:r>
      <w:proofErr w:type="spellStart"/>
      <w:r>
        <w:t>gantz</w:t>
      </w:r>
      <w:proofErr w:type="spellEnd"/>
      <w:r>
        <w:t xml:space="preserve"> </w:t>
      </w:r>
      <w:proofErr w:type="spellStart"/>
      <w:r>
        <w:t>uberladen</w:t>
      </w:r>
      <w:proofErr w:type="spellEnd"/>
      <w:r>
        <w:br/>
        <w:t xml:space="preserve">und </w:t>
      </w:r>
      <w:proofErr w:type="spellStart"/>
      <w:r>
        <w:t>gewaltigk</w:t>
      </w:r>
      <w:proofErr w:type="spellEnd"/>
      <w:r>
        <w:t xml:space="preserve"> </w:t>
      </w:r>
      <w:proofErr w:type="spellStart"/>
      <w:r>
        <w:t>uberwunden</w:t>
      </w:r>
      <w:proofErr w:type="spellEnd"/>
      <w:r>
        <w:t xml:space="preserve">, </w:t>
      </w:r>
      <w:proofErr w:type="spellStart"/>
      <w:r>
        <w:t>hies</w:t>
      </w:r>
      <w:proofErr w:type="spellEnd"/>
      <w:r>
        <w:t>:</w:t>
      </w:r>
      <w:r>
        <w:br/>
        <w:t xml:space="preserve">Was recht ist, </w:t>
      </w:r>
      <w:proofErr w:type="spellStart"/>
      <w:r>
        <w:t>bleybt</w:t>
      </w:r>
      <w:proofErr w:type="spellEnd"/>
      <w:r>
        <w:t xml:space="preserve"> </w:t>
      </w:r>
      <w:proofErr w:type="spellStart"/>
      <w:r>
        <w:t>wol</w:t>
      </w:r>
      <w:proofErr w:type="spellEnd"/>
      <w:r>
        <w:t xml:space="preserve"> recht,</w:t>
      </w:r>
      <w:r>
        <w:br/>
      </w:r>
      <w:proofErr w:type="spellStart"/>
      <w:r>
        <w:t>hewr</w:t>
      </w:r>
      <w:proofErr w:type="spellEnd"/>
      <w:r>
        <w:t xml:space="preserve"> als </w:t>
      </w:r>
      <w:proofErr w:type="spellStart"/>
      <w:r>
        <w:t>fur</w:t>
      </w:r>
      <w:proofErr w:type="spellEnd"/>
      <w:r>
        <w:t xml:space="preserve"> lang, nicht sprecht:</w:t>
      </w:r>
      <w:r>
        <w:br/>
        <w:t xml:space="preserve">hie gewonnen, dort </w:t>
      </w:r>
      <w:proofErr w:type="spellStart"/>
      <w:r>
        <w:t>verlorn</w:t>
      </w:r>
      <w:proofErr w:type="spellEnd"/>
      <w:r>
        <w:t>;</w:t>
      </w:r>
      <w:r>
        <w:br/>
        <w:t>die sporn</w:t>
      </w:r>
      <w:r>
        <w:br/>
      </w:r>
      <w:proofErr w:type="spellStart"/>
      <w:r>
        <w:t>könn</w:t>
      </w:r>
      <w:proofErr w:type="spellEnd"/>
      <w:r>
        <w:t xml:space="preserve"> wir euch </w:t>
      </w:r>
      <w:proofErr w:type="spellStart"/>
      <w:r>
        <w:t>gürtten</w:t>
      </w:r>
      <w:proofErr w:type="spellEnd"/>
      <w:r>
        <w:t>;</w:t>
      </w:r>
      <w:r>
        <w:br/>
        <w:t xml:space="preserve">seid </w:t>
      </w:r>
      <w:proofErr w:type="spellStart"/>
      <w:r>
        <w:t>yhr</w:t>
      </w:r>
      <w:proofErr w:type="spellEnd"/>
      <w:r>
        <w:t xml:space="preserve"> die rechten </w:t>
      </w:r>
      <w:proofErr w:type="spellStart"/>
      <w:r>
        <w:t>hyrtten</w:t>
      </w:r>
      <w:proofErr w:type="spellEnd"/>
      <w:r>
        <w:br/>
      </w:r>
      <w:proofErr w:type="spellStart"/>
      <w:r>
        <w:t>erzwings</w:t>
      </w:r>
      <w:proofErr w:type="spellEnd"/>
      <w:r>
        <w:t xml:space="preserve"> nicht, was </w:t>
      </w:r>
      <w:proofErr w:type="spellStart"/>
      <w:r>
        <w:t>yhr</w:t>
      </w:r>
      <w:proofErr w:type="spellEnd"/>
      <w:r>
        <w:t xml:space="preserve"> euch habt </w:t>
      </w:r>
      <w:proofErr w:type="spellStart"/>
      <w:r>
        <w:t>außerkorn</w:t>
      </w:r>
      <w:proofErr w:type="spellEnd"/>
      <w:r>
        <w:br/>
      </w:r>
      <w:proofErr w:type="spellStart"/>
      <w:r>
        <w:t>beweyssts</w:t>
      </w:r>
      <w:proofErr w:type="spellEnd"/>
      <w:r>
        <w:t xml:space="preserve"> für </w:t>
      </w:r>
      <w:proofErr w:type="spellStart"/>
      <w:r>
        <w:t>gantzer</w:t>
      </w:r>
      <w:proofErr w:type="spellEnd"/>
      <w:r>
        <w:t xml:space="preserve"> </w:t>
      </w:r>
      <w:proofErr w:type="spellStart"/>
      <w:r>
        <w:t>gmeyn</w:t>
      </w:r>
      <w:proofErr w:type="spellEnd"/>
      <w:r>
        <w:t xml:space="preserve">, das bringt </w:t>
      </w:r>
      <w:proofErr w:type="spellStart"/>
      <w:r>
        <w:t>keyn</w:t>
      </w:r>
      <w:proofErr w:type="spellEnd"/>
      <w:r>
        <w:t xml:space="preserve"> </w:t>
      </w:r>
      <w:proofErr w:type="spellStart"/>
      <w:r>
        <w:t>zorn</w:t>
      </w:r>
      <w:proofErr w:type="spellEnd"/>
      <w:r>
        <w:t>.</w:t>
      </w:r>
    </w:p>
    <w:p w14:paraId="32FC0C1A" w14:textId="77777777" w:rsidR="009B1618" w:rsidRDefault="009B1618" w:rsidP="009B1618">
      <w:pPr>
        <w:pStyle w:val="StandardWeb"/>
      </w:pPr>
      <w:r>
        <w:t xml:space="preserve">14. Die alten sonst </w:t>
      </w:r>
      <w:proofErr w:type="spellStart"/>
      <w:r>
        <w:t>keyn</w:t>
      </w:r>
      <w:proofErr w:type="spellEnd"/>
      <w:r>
        <w:t xml:space="preserve"> buch,</w:t>
      </w:r>
      <w:r>
        <w:br/>
      </w:r>
      <w:proofErr w:type="spellStart"/>
      <w:r>
        <w:t>alleyn</w:t>
      </w:r>
      <w:proofErr w:type="spellEnd"/>
      <w:r>
        <w:t xml:space="preserve"> die Bibel</w:t>
      </w:r>
      <w:r>
        <w:br/>
        <w:t xml:space="preserve">gebrauchten </w:t>
      </w:r>
      <w:proofErr w:type="spellStart"/>
      <w:r>
        <w:t>widder</w:t>
      </w:r>
      <w:proofErr w:type="spellEnd"/>
      <w:r>
        <w:t xml:space="preserve"> </w:t>
      </w:r>
      <w:proofErr w:type="spellStart"/>
      <w:r>
        <w:t>ketzerey</w:t>
      </w:r>
      <w:proofErr w:type="spellEnd"/>
      <w:r>
        <w:t>;</w:t>
      </w:r>
      <w:r>
        <w:br/>
        <w:t>was ist es für ein fluch</w:t>
      </w:r>
      <w:r>
        <w:br/>
        <w:t>und rasend übel,</w:t>
      </w:r>
      <w:r>
        <w:br/>
        <w:t xml:space="preserve">das </w:t>
      </w:r>
      <w:proofErr w:type="spellStart"/>
      <w:r>
        <w:t>yhr</w:t>
      </w:r>
      <w:proofErr w:type="spellEnd"/>
      <w:r>
        <w:t xml:space="preserve"> euch machet also frey,</w:t>
      </w:r>
      <w:r>
        <w:br/>
        <w:t xml:space="preserve">Mehr denn die alten </w:t>
      </w:r>
      <w:proofErr w:type="spellStart"/>
      <w:r>
        <w:t>yhe</w:t>
      </w:r>
      <w:proofErr w:type="spellEnd"/>
      <w:r>
        <w:t>:</w:t>
      </w:r>
      <w:r>
        <w:br/>
        <w:t xml:space="preserve">all </w:t>
      </w:r>
      <w:proofErr w:type="spellStart"/>
      <w:r>
        <w:t>yhr</w:t>
      </w:r>
      <w:proofErr w:type="spellEnd"/>
      <w:r>
        <w:t xml:space="preserve"> ding </w:t>
      </w:r>
      <w:proofErr w:type="spellStart"/>
      <w:r>
        <w:t>musten</w:t>
      </w:r>
      <w:proofErr w:type="spellEnd"/>
      <w:r>
        <w:t xml:space="preserve"> sie</w:t>
      </w:r>
      <w:r>
        <w:br/>
        <w:t xml:space="preserve">durch </w:t>
      </w:r>
      <w:proofErr w:type="spellStart"/>
      <w:r>
        <w:t>schrifft</w:t>
      </w:r>
      <w:proofErr w:type="spellEnd"/>
      <w:r>
        <w:t xml:space="preserve"> </w:t>
      </w:r>
      <w:proofErr w:type="spellStart"/>
      <w:r>
        <w:t>beweren</w:t>
      </w:r>
      <w:proofErr w:type="spellEnd"/>
      <w:r>
        <w:t xml:space="preserve"> gar:</w:t>
      </w:r>
      <w:r>
        <w:br/>
        <w:t xml:space="preserve">nun </w:t>
      </w:r>
      <w:proofErr w:type="spellStart"/>
      <w:r>
        <w:t>thar</w:t>
      </w:r>
      <w:proofErr w:type="spellEnd"/>
      <w:r>
        <w:br/>
        <w:t xml:space="preserve">man nicht </w:t>
      </w:r>
      <w:proofErr w:type="spellStart"/>
      <w:r>
        <w:t>begeren</w:t>
      </w:r>
      <w:proofErr w:type="spellEnd"/>
      <w:r>
        <w:t>:</w:t>
      </w:r>
      <w:r>
        <w:br/>
      </w:r>
      <w:proofErr w:type="spellStart"/>
      <w:r>
        <w:t>fürt</w:t>
      </w:r>
      <w:proofErr w:type="spellEnd"/>
      <w:r>
        <w:t xml:space="preserve"> </w:t>
      </w:r>
      <w:proofErr w:type="spellStart"/>
      <w:r>
        <w:t>schrifft</w:t>
      </w:r>
      <w:proofErr w:type="spellEnd"/>
      <w:r>
        <w:t xml:space="preserve">, </w:t>
      </w:r>
      <w:proofErr w:type="spellStart"/>
      <w:r>
        <w:t>wolt</w:t>
      </w:r>
      <w:proofErr w:type="spellEnd"/>
      <w:r>
        <w:t xml:space="preserve"> </w:t>
      </w:r>
      <w:proofErr w:type="spellStart"/>
      <w:r>
        <w:t>yhr</w:t>
      </w:r>
      <w:proofErr w:type="spellEnd"/>
      <w:r>
        <w:t xml:space="preserve"> </w:t>
      </w:r>
      <w:proofErr w:type="spellStart"/>
      <w:r>
        <w:t>beweren</w:t>
      </w:r>
      <w:proofErr w:type="spellEnd"/>
      <w:r>
        <w:t>,</w:t>
      </w:r>
      <w:r>
        <w:br/>
        <w:t xml:space="preserve">so wist </w:t>
      </w:r>
      <w:proofErr w:type="spellStart"/>
      <w:r>
        <w:t>yhr</w:t>
      </w:r>
      <w:proofErr w:type="spellEnd"/>
      <w:r>
        <w:t xml:space="preserve"> etlich aus der </w:t>
      </w:r>
      <w:proofErr w:type="spellStart"/>
      <w:r>
        <w:t>Veter</w:t>
      </w:r>
      <w:proofErr w:type="spellEnd"/>
      <w:r>
        <w:t xml:space="preserve"> schar,</w:t>
      </w:r>
      <w:r>
        <w:br/>
        <w:t xml:space="preserve">die </w:t>
      </w:r>
      <w:proofErr w:type="spellStart"/>
      <w:r>
        <w:t>selbs</w:t>
      </w:r>
      <w:proofErr w:type="spellEnd"/>
      <w:r>
        <w:t xml:space="preserve"> on </w:t>
      </w:r>
      <w:proofErr w:type="spellStart"/>
      <w:r>
        <w:t>schrifft</w:t>
      </w:r>
      <w:proofErr w:type="spellEnd"/>
      <w:r>
        <w:t xml:space="preserve"> nicht wollen haben war.</w:t>
      </w:r>
    </w:p>
    <w:p w14:paraId="0A6916A4" w14:textId="77777777" w:rsidR="009B1618" w:rsidRDefault="009B1618" w:rsidP="009B1618">
      <w:pPr>
        <w:pStyle w:val="StandardWeb"/>
      </w:pPr>
      <w:r>
        <w:t xml:space="preserve">15. Damit ich nu </w:t>
      </w:r>
      <w:proofErr w:type="spellStart"/>
      <w:r>
        <w:t>beschlis</w:t>
      </w:r>
      <w:proofErr w:type="spellEnd"/>
      <w:r>
        <w:t>,</w:t>
      </w:r>
      <w:r>
        <w:br/>
        <w:t>las dich erbitten,</w:t>
      </w:r>
      <w:r>
        <w:br/>
        <w:t xml:space="preserve">und </w:t>
      </w:r>
      <w:proofErr w:type="spellStart"/>
      <w:r>
        <w:t>nym</w:t>
      </w:r>
      <w:proofErr w:type="spellEnd"/>
      <w:r>
        <w:t xml:space="preserve"> es gar mit </w:t>
      </w:r>
      <w:proofErr w:type="spellStart"/>
      <w:r>
        <w:t>hertzen</w:t>
      </w:r>
      <w:proofErr w:type="spellEnd"/>
      <w:r>
        <w:t xml:space="preserve"> an</w:t>
      </w:r>
      <w:r>
        <w:br/>
        <w:t xml:space="preserve">durchs widderspiel, </w:t>
      </w:r>
      <w:proofErr w:type="spellStart"/>
      <w:r>
        <w:t>verdriss</w:t>
      </w:r>
      <w:proofErr w:type="spellEnd"/>
      <w:r>
        <w:br/>
      </w:r>
      <w:proofErr w:type="spellStart"/>
      <w:r>
        <w:t>mus</w:t>
      </w:r>
      <w:proofErr w:type="spellEnd"/>
      <w:r>
        <w:t xml:space="preserve"> sein erlitten,</w:t>
      </w:r>
      <w:r>
        <w:br/>
        <w:t xml:space="preserve">der zornig </w:t>
      </w:r>
      <w:proofErr w:type="spellStart"/>
      <w:r>
        <w:t>got</w:t>
      </w:r>
      <w:proofErr w:type="spellEnd"/>
      <w:r>
        <w:t xml:space="preserve"> </w:t>
      </w:r>
      <w:proofErr w:type="spellStart"/>
      <w:r>
        <w:t>nit</w:t>
      </w:r>
      <w:proofErr w:type="spellEnd"/>
      <w:r>
        <w:t xml:space="preserve"> </w:t>
      </w:r>
      <w:proofErr w:type="spellStart"/>
      <w:r>
        <w:t>schertzen</w:t>
      </w:r>
      <w:proofErr w:type="spellEnd"/>
      <w:r>
        <w:t xml:space="preserve"> </w:t>
      </w:r>
      <w:proofErr w:type="spellStart"/>
      <w:r>
        <w:t>kan</w:t>
      </w:r>
      <w:proofErr w:type="spellEnd"/>
      <w:r>
        <w:t>.</w:t>
      </w:r>
      <w:r>
        <w:br/>
      </w:r>
      <w:proofErr w:type="spellStart"/>
      <w:r>
        <w:t>Hüt</w:t>
      </w:r>
      <w:proofErr w:type="spellEnd"/>
      <w:r>
        <w:t xml:space="preserve"> dich, </w:t>
      </w:r>
      <w:proofErr w:type="spellStart"/>
      <w:r>
        <w:t>meyn</w:t>
      </w:r>
      <w:proofErr w:type="spellEnd"/>
      <w:r>
        <w:t xml:space="preserve"> </w:t>
      </w:r>
      <w:proofErr w:type="spellStart"/>
      <w:r>
        <w:t>pferd</w:t>
      </w:r>
      <w:proofErr w:type="spellEnd"/>
      <w:r>
        <w:t xml:space="preserve"> das schlecht,</w:t>
      </w:r>
      <w:r>
        <w:br/>
        <w:t xml:space="preserve">habt </w:t>
      </w:r>
      <w:proofErr w:type="spellStart"/>
      <w:r>
        <w:t>yhr</w:t>
      </w:r>
      <w:proofErr w:type="spellEnd"/>
      <w:r>
        <w:t xml:space="preserve"> der </w:t>
      </w:r>
      <w:proofErr w:type="spellStart"/>
      <w:r>
        <w:t>sachen</w:t>
      </w:r>
      <w:proofErr w:type="spellEnd"/>
      <w:r>
        <w:t xml:space="preserve"> recht,</w:t>
      </w:r>
      <w:r>
        <w:br/>
        <w:t>hieher, und fliehet nicht</w:t>
      </w:r>
      <w:r>
        <w:br/>
        <w:t>gerecht:</w:t>
      </w:r>
      <w:r>
        <w:br/>
        <w:t xml:space="preserve">es </w:t>
      </w:r>
      <w:proofErr w:type="spellStart"/>
      <w:r>
        <w:t>wirt</w:t>
      </w:r>
      <w:proofErr w:type="spellEnd"/>
      <w:r>
        <w:t xml:space="preserve"> uns </w:t>
      </w:r>
      <w:proofErr w:type="spellStart"/>
      <w:r>
        <w:t>leyten</w:t>
      </w:r>
      <w:proofErr w:type="spellEnd"/>
      <w:r>
        <w:br/>
        <w:t xml:space="preserve">der </w:t>
      </w:r>
      <w:proofErr w:type="spellStart"/>
      <w:r>
        <w:t>geyst</w:t>
      </w:r>
      <w:proofErr w:type="spellEnd"/>
      <w:r>
        <w:t xml:space="preserve">, </w:t>
      </w:r>
      <w:proofErr w:type="spellStart"/>
      <w:r>
        <w:t>ynn</w:t>
      </w:r>
      <w:proofErr w:type="spellEnd"/>
      <w:r>
        <w:t xml:space="preserve"> dem </w:t>
      </w:r>
      <w:proofErr w:type="spellStart"/>
      <w:r>
        <w:t>wyr</w:t>
      </w:r>
      <w:proofErr w:type="spellEnd"/>
      <w:r>
        <w:t xml:space="preserve"> </w:t>
      </w:r>
      <w:proofErr w:type="spellStart"/>
      <w:r>
        <w:t>streytten</w:t>
      </w:r>
      <w:proofErr w:type="spellEnd"/>
      <w:r>
        <w:t>;</w:t>
      </w:r>
      <w:r>
        <w:br/>
        <w:t xml:space="preserve">ach edler Keyser, das ist unser </w:t>
      </w:r>
      <w:proofErr w:type="spellStart"/>
      <w:r>
        <w:t>pflicht</w:t>
      </w:r>
      <w:proofErr w:type="spellEnd"/>
      <w:r>
        <w:t>,</w:t>
      </w:r>
      <w:r>
        <w:br/>
        <w:t xml:space="preserve">wer kriegen </w:t>
      </w:r>
      <w:proofErr w:type="spellStart"/>
      <w:r>
        <w:t>wil</w:t>
      </w:r>
      <w:proofErr w:type="spellEnd"/>
      <w:r>
        <w:t xml:space="preserve">, </w:t>
      </w:r>
      <w:proofErr w:type="spellStart"/>
      <w:r>
        <w:t>derselbig</w:t>
      </w:r>
      <w:proofErr w:type="spellEnd"/>
      <w:r>
        <w:t xml:space="preserve"> </w:t>
      </w:r>
      <w:proofErr w:type="spellStart"/>
      <w:r>
        <w:t>alls</w:t>
      </w:r>
      <w:proofErr w:type="spellEnd"/>
      <w:r>
        <w:t xml:space="preserve"> zerbricht.</w:t>
      </w:r>
    </w:p>
    <w:p w14:paraId="7C965935" w14:textId="77777777" w:rsidR="009B1618" w:rsidRDefault="009B1618" w:rsidP="009B1618">
      <w:pPr>
        <w:pStyle w:val="StandardWeb"/>
      </w:pPr>
      <w:r>
        <w:t>16. Sich doch, wie gar verzagt</w:t>
      </w:r>
      <w:r>
        <w:br/>
        <w:t xml:space="preserve">sein die </w:t>
      </w:r>
      <w:proofErr w:type="spellStart"/>
      <w:r>
        <w:t>papisten</w:t>
      </w:r>
      <w:proofErr w:type="spellEnd"/>
      <w:r>
        <w:t>,</w:t>
      </w:r>
      <w:r>
        <w:br/>
        <w:t xml:space="preserve">der </w:t>
      </w:r>
      <w:proofErr w:type="spellStart"/>
      <w:r>
        <w:t>schrifft</w:t>
      </w:r>
      <w:proofErr w:type="spellEnd"/>
      <w:r>
        <w:t xml:space="preserve"> </w:t>
      </w:r>
      <w:proofErr w:type="spellStart"/>
      <w:r>
        <w:t>dürffen</w:t>
      </w:r>
      <w:proofErr w:type="spellEnd"/>
      <w:r>
        <w:t xml:space="preserve"> nicht </w:t>
      </w:r>
      <w:proofErr w:type="spellStart"/>
      <w:r>
        <w:t>trawen</w:t>
      </w:r>
      <w:proofErr w:type="spellEnd"/>
      <w:r>
        <w:t xml:space="preserve"> sie</w:t>
      </w:r>
      <w:r>
        <w:br/>
        <w:t>noch haben uns verklagt</w:t>
      </w:r>
      <w:r>
        <w:br/>
        <w:t>die bösen Christen;</w:t>
      </w:r>
      <w:r>
        <w:br/>
      </w:r>
      <w:proofErr w:type="spellStart"/>
      <w:r>
        <w:t>onüberwunden</w:t>
      </w:r>
      <w:proofErr w:type="spellEnd"/>
      <w:r>
        <w:t xml:space="preserve"> stehn </w:t>
      </w:r>
      <w:proofErr w:type="spellStart"/>
      <w:r>
        <w:t>wyr</w:t>
      </w:r>
      <w:proofErr w:type="spellEnd"/>
      <w:r>
        <w:t xml:space="preserve"> hie.</w:t>
      </w:r>
      <w:r>
        <w:br/>
        <w:t xml:space="preserve">Ihr </w:t>
      </w:r>
      <w:proofErr w:type="spellStart"/>
      <w:r>
        <w:t>kunst</w:t>
      </w:r>
      <w:proofErr w:type="spellEnd"/>
      <w:r>
        <w:t xml:space="preserve"> ist </w:t>
      </w:r>
      <w:proofErr w:type="spellStart"/>
      <w:r>
        <w:t>stümperey</w:t>
      </w:r>
      <w:proofErr w:type="spellEnd"/>
      <w:r>
        <w:t>,</w:t>
      </w:r>
      <w:r>
        <w:br/>
      </w:r>
      <w:proofErr w:type="spellStart"/>
      <w:r>
        <w:t>yhr</w:t>
      </w:r>
      <w:proofErr w:type="spellEnd"/>
      <w:r>
        <w:t xml:space="preserve"> </w:t>
      </w:r>
      <w:proofErr w:type="spellStart"/>
      <w:r>
        <w:t>lust</w:t>
      </w:r>
      <w:proofErr w:type="spellEnd"/>
      <w:r>
        <w:t xml:space="preserve"> groß </w:t>
      </w:r>
      <w:proofErr w:type="spellStart"/>
      <w:r>
        <w:t>büberey</w:t>
      </w:r>
      <w:proofErr w:type="spellEnd"/>
      <w:r>
        <w:t>,</w:t>
      </w:r>
      <w:r>
        <w:br/>
        <w:t xml:space="preserve">seh hin, da </w:t>
      </w:r>
      <w:proofErr w:type="spellStart"/>
      <w:r>
        <w:t>hastus</w:t>
      </w:r>
      <w:proofErr w:type="spellEnd"/>
      <w:r>
        <w:t xml:space="preserve"> gar,</w:t>
      </w:r>
      <w:r>
        <w:br/>
        <w:t>sag war,</w:t>
      </w:r>
      <w:r>
        <w:br/>
        <w:t>sie müssen fallen,</w:t>
      </w:r>
      <w:r>
        <w:br/>
      </w:r>
      <w:proofErr w:type="spellStart"/>
      <w:r>
        <w:t>gott</w:t>
      </w:r>
      <w:proofErr w:type="spellEnd"/>
      <w:r>
        <w:t xml:space="preserve"> </w:t>
      </w:r>
      <w:proofErr w:type="spellStart"/>
      <w:r>
        <w:t>schmeyst</w:t>
      </w:r>
      <w:proofErr w:type="spellEnd"/>
      <w:r>
        <w:t xml:space="preserve"> sie </w:t>
      </w:r>
      <w:proofErr w:type="spellStart"/>
      <w:r>
        <w:t>auff</w:t>
      </w:r>
      <w:proofErr w:type="spellEnd"/>
      <w:r>
        <w:t xml:space="preserve"> die schnallen,</w:t>
      </w:r>
      <w:r>
        <w:br/>
      </w:r>
      <w:proofErr w:type="spellStart"/>
      <w:r>
        <w:t>yhr</w:t>
      </w:r>
      <w:proofErr w:type="spellEnd"/>
      <w:r>
        <w:t xml:space="preserve"> </w:t>
      </w:r>
      <w:proofErr w:type="spellStart"/>
      <w:r>
        <w:t>geystlich</w:t>
      </w:r>
      <w:proofErr w:type="spellEnd"/>
      <w:r>
        <w:t xml:space="preserve"> </w:t>
      </w:r>
      <w:proofErr w:type="spellStart"/>
      <w:r>
        <w:t>schwerdt</w:t>
      </w:r>
      <w:proofErr w:type="spellEnd"/>
      <w:r>
        <w:t xml:space="preserve"> nicht </w:t>
      </w:r>
      <w:proofErr w:type="spellStart"/>
      <w:r>
        <w:t>tawg</w:t>
      </w:r>
      <w:proofErr w:type="spellEnd"/>
      <w:r>
        <w:t xml:space="preserve"> </w:t>
      </w:r>
      <w:proofErr w:type="spellStart"/>
      <w:r>
        <w:t>ynn</w:t>
      </w:r>
      <w:proofErr w:type="spellEnd"/>
      <w:r>
        <w:t xml:space="preserve"> dieser fahr,</w:t>
      </w:r>
      <w:r>
        <w:br/>
        <w:t xml:space="preserve">nach Keysers </w:t>
      </w:r>
      <w:proofErr w:type="spellStart"/>
      <w:r>
        <w:t>greyffen</w:t>
      </w:r>
      <w:proofErr w:type="spellEnd"/>
      <w:r>
        <w:t xml:space="preserve"> sie vergeblich dar.</w:t>
      </w:r>
    </w:p>
    <w:p w14:paraId="2EE938F8" w14:textId="77777777" w:rsidR="009B1618" w:rsidRDefault="009B1618" w:rsidP="009B1618">
      <w:pPr>
        <w:pStyle w:val="StandardWeb"/>
      </w:pPr>
      <w:r>
        <w:t xml:space="preserve">17. Dem Bapst seyn </w:t>
      </w:r>
      <w:proofErr w:type="spellStart"/>
      <w:r>
        <w:t>geyst</w:t>
      </w:r>
      <w:proofErr w:type="spellEnd"/>
      <w:r>
        <w:t xml:space="preserve"> nicht </w:t>
      </w:r>
      <w:proofErr w:type="spellStart"/>
      <w:r>
        <w:t>hilfft</w:t>
      </w:r>
      <w:proofErr w:type="spellEnd"/>
      <w:r>
        <w:t>,</w:t>
      </w:r>
      <w:r>
        <w:br/>
        <w:t xml:space="preserve">der Keyser </w:t>
      </w:r>
      <w:proofErr w:type="spellStart"/>
      <w:r>
        <w:t>mynder</w:t>
      </w:r>
      <w:proofErr w:type="spellEnd"/>
      <w:r>
        <w:t>,</w:t>
      </w:r>
      <w:r>
        <w:br/>
        <w:t xml:space="preserve">verzagen </w:t>
      </w:r>
      <w:proofErr w:type="spellStart"/>
      <w:r>
        <w:t>sol</w:t>
      </w:r>
      <w:proofErr w:type="spellEnd"/>
      <w:r>
        <w:t xml:space="preserve"> </w:t>
      </w:r>
      <w:proofErr w:type="spellStart"/>
      <w:r>
        <w:t>yhm</w:t>
      </w:r>
      <w:proofErr w:type="spellEnd"/>
      <w:r>
        <w:t xml:space="preserve"> </w:t>
      </w:r>
      <w:proofErr w:type="spellStart"/>
      <w:r>
        <w:t>hertz</w:t>
      </w:r>
      <w:proofErr w:type="spellEnd"/>
      <w:r>
        <w:t xml:space="preserve"> und </w:t>
      </w:r>
      <w:proofErr w:type="spellStart"/>
      <w:r>
        <w:t>muth</w:t>
      </w:r>
      <w:proofErr w:type="spellEnd"/>
      <w:r>
        <w:t>,</w:t>
      </w:r>
      <w:r>
        <w:br/>
        <w:t xml:space="preserve">des Keysers </w:t>
      </w:r>
      <w:proofErr w:type="spellStart"/>
      <w:r>
        <w:t>schwerdt</w:t>
      </w:r>
      <w:proofErr w:type="spellEnd"/>
      <w:r>
        <w:t xml:space="preserve"> nur </w:t>
      </w:r>
      <w:proofErr w:type="spellStart"/>
      <w:r>
        <w:t>schilff</w:t>
      </w:r>
      <w:proofErr w:type="spellEnd"/>
      <w:r>
        <w:br/>
        <w:t xml:space="preserve">ist Gottis </w:t>
      </w:r>
      <w:proofErr w:type="spellStart"/>
      <w:r>
        <w:t>kinder</w:t>
      </w:r>
      <w:proofErr w:type="spellEnd"/>
      <w:r>
        <w:t>.</w:t>
      </w:r>
      <w:r>
        <w:br/>
        <w:t xml:space="preserve">des Bapst kling </w:t>
      </w:r>
      <w:proofErr w:type="spellStart"/>
      <w:r>
        <w:t>wenger</w:t>
      </w:r>
      <w:proofErr w:type="spellEnd"/>
      <w:r>
        <w:t xml:space="preserve"> schaden thut.</w:t>
      </w:r>
      <w:r>
        <w:br/>
        <w:t>Das ist gesungen frey:</w:t>
      </w:r>
      <w:r>
        <w:br/>
      </w:r>
      <w:proofErr w:type="spellStart"/>
      <w:r>
        <w:t>ym</w:t>
      </w:r>
      <w:proofErr w:type="spellEnd"/>
      <w:r>
        <w:t xml:space="preserve"> </w:t>
      </w:r>
      <w:proofErr w:type="spellStart"/>
      <w:r>
        <w:t>Hymel</w:t>
      </w:r>
      <w:proofErr w:type="spellEnd"/>
      <w:r>
        <w:t xml:space="preserve"> sitzen </w:t>
      </w:r>
      <w:proofErr w:type="spellStart"/>
      <w:r>
        <w:t>drey</w:t>
      </w:r>
      <w:proofErr w:type="spellEnd"/>
      <w:r>
        <w:t>.</w:t>
      </w:r>
      <w:r>
        <w:br/>
      </w:r>
      <w:proofErr w:type="spellStart"/>
      <w:r>
        <w:t>Got</w:t>
      </w:r>
      <w:proofErr w:type="spellEnd"/>
      <w:r>
        <w:t xml:space="preserve"> </w:t>
      </w:r>
      <w:proofErr w:type="spellStart"/>
      <w:r>
        <w:t>vater</w:t>
      </w:r>
      <w:proofErr w:type="spellEnd"/>
      <w:r>
        <w:t xml:space="preserve">, </w:t>
      </w:r>
      <w:proofErr w:type="spellStart"/>
      <w:r>
        <w:t>sohn</w:t>
      </w:r>
      <w:proofErr w:type="spellEnd"/>
      <w:r>
        <w:t xml:space="preserve"> und </w:t>
      </w:r>
      <w:proofErr w:type="spellStart"/>
      <w:r>
        <w:t>geyst</w:t>
      </w:r>
      <w:proofErr w:type="spellEnd"/>
      <w:r>
        <w:t>,</w:t>
      </w:r>
      <w:r>
        <w:br/>
        <w:t xml:space="preserve">der </w:t>
      </w:r>
      <w:proofErr w:type="spellStart"/>
      <w:r>
        <w:t>leyst</w:t>
      </w:r>
      <w:proofErr w:type="spellEnd"/>
      <w:r>
        <w:br/>
        <w:t xml:space="preserve">uns all den </w:t>
      </w:r>
      <w:proofErr w:type="spellStart"/>
      <w:r>
        <w:t>segen</w:t>
      </w:r>
      <w:proofErr w:type="spellEnd"/>
      <w:r>
        <w:t>,</w:t>
      </w:r>
      <w:r>
        <w:br/>
        <w:t xml:space="preserve">so las </w:t>
      </w:r>
      <w:proofErr w:type="spellStart"/>
      <w:r>
        <w:t>wyr</w:t>
      </w:r>
      <w:proofErr w:type="spellEnd"/>
      <w:r>
        <w:t xml:space="preserve"> unter wegen,</w:t>
      </w:r>
      <w:r>
        <w:br/>
        <w:t xml:space="preserve">zu kriegen, denn es schadet </w:t>
      </w:r>
      <w:proofErr w:type="spellStart"/>
      <w:r>
        <w:t>allermeyst</w:t>
      </w:r>
      <w:proofErr w:type="spellEnd"/>
      <w:r>
        <w:t>:</w:t>
      </w:r>
      <w:r>
        <w:br/>
        <w:t xml:space="preserve">das </w:t>
      </w:r>
      <w:proofErr w:type="spellStart"/>
      <w:r>
        <w:t>helff</w:t>
      </w:r>
      <w:proofErr w:type="spellEnd"/>
      <w:r>
        <w:t xml:space="preserve"> </w:t>
      </w:r>
      <w:proofErr w:type="spellStart"/>
      <w:r>
        <w:t>Got</w:t>
      </w:r>
      <w:proofErr w:type="spellEnd"/>
      <w:r>
        <w:t xml:space="preserve">, der all ding </w:t>
      </w:r>
      <w:proofErr w:type="spellStart"/>
      <w:r>
        <w:t>wol</w:t>
      </w:r>
      <w:proofErr w:type="spellEnd"/>
      <w:r>
        <w:t xml:space="preserve"> </w:t>
      </w:r>
      <w:proofErr w:type="spellStart"/>
      <w:r>
        <w:t>kan</w:t>
      </w:r>
      <w:proofErr w:type="spellEnd"/>
      <w:r>
        <w:t xml:space="preserve"> und </w:t>
      </w:r>
      <w:proofErr w:type="spellStart"/>
      <w:r>
        <w:t>weysst</w:t>
      </w:r>
      <w:proofErr w:type="spellEnd"/>
      <w:r>
        <w:t>.</w:t>
      </w:r>
    </w:p>
    <w:p w14:paraId="34CCAB4A" w14:textId="4D1023F6" w:rsidR="009B1618" w:rsidRDefault="009B1618" w:rsidP="009B1618">
      <w:pPr>
        <w:pStyle w:val="berschrift1"/>
      </w:pPr>
      <w:proofErr w:type="spellStart"/>
      <w:r>
        <w:rPr>
          <w:rStyle w:val="screen-reader-text"/>
        </w:rPr>
        <w:t>Eyn</w:t>
      </w:r>
      <w:proofErr w:type="spellEnd"/>
      <w:r>
        <w:rPr>
          <w:rStyle w:val="screen-reader-text"/>
        </w:rPr>
        <w:t xml:space="preserve"> </w:t>
      </w:r>
      <w:proofErr w:type="spellStart"/>
      <w:r>
        <w:rPr>
          <w:rStyle w:val="screen-reader-text"/>
        </w:rPr>
        <w:t>dancksagung</w:t>
      </w:r>
      <w:proofErr w:type="spellEnd"/>
      <w:r>
        <w:rPr>
          <w:rStyle w:val="screen-reader-text"/>
        </w:rPr>
        <w:t xml:space="preserve"> nach der predig.</w:t>
      </w:r>
      <w:r>
        <w:t xml:space="preserve"> </w:t>
      </w:r>
    </w:p>
    <w:p w14:paraId="524FE788" w14:textId="77777777" w:rsidR="009B1618" w:rsidRDefault="009B1618" w:rsidP="009B1618">
      <w:pPr>
        <w:pStyle w:val="StandardWeb"/>
      </w:pPr>
      <w:r>
        <w:t xml:space="preserve">1. Gelobet sey </w:t>
      </w:r>
      <w:proofErr w:type="spellStart"/>
      <w:r>
        <w:t>Got</w:t>
      </w:r>
      <w:proofErr w:type="spellEnd"/>
      <w:r>
        <w:t>, unser Gott,</w:t>
      </w:r>
      <w:r>
        <w:br/>
        <w:t xml:space="preserve">das er uns </w:t>
      </w:r>
      <w:proofErr w:type="spellStart"/>
      <w:r>
        <w:t>gespeyset</w:t>
      </w:r>
      <w:proofErr w:type="spellEnd"/>
      <w:r>
        <w:t xml:space="preserve"> hat</w:t>
      </w:r>
      <w:r>
        <w:br/>
        <w:t xml:space="preserve">mit </w:t>
      </w:r>
      <w:proofErr w:type="spellStart"/>
      <w:r>
        <w:t>seynem</w:t>
      </w:r>
      <w:proofErr w:type="spellEnd"/>
      <w:r>
        <w:t xml:space="preserve"> </w:t>
      </w:r>
      <w:proofErr w:type="spellStart"/>
      <w:r>
        <w:t>wort</w:t>
      </w:r>
      <w:proofErr w:type="spellEnd"/>
      <w:r>
        <w:t xml:space="preserve">, der </w:t>
      </w:r>
      <w:proofErr w:type="spellStart"/>
      <w:r>
        <w:t>seelen</w:t>
      </w:r>
      <w:proofErr w:type="spellEnd"/>
      <w:r>
        <w:t xml:space="preserve"> </w:t>
      </w:r>
      <w:proofErr w:type="spellStart"/>
      <w:r>
        <w:t>brott</w:t>
      </w:r>
      <w:proofErr w:type="spellEnd"/>
      <w:r>
        <w:t>;</w:t>
      </w:r>
      <w:r>
        <w:br/>
        <w:t xml:space="preserve">wer </w:t>
      </w:r>
      <w:proofErr w:type="spellStart"/>
      <w:r>
        <w:t>gleubt</w:t>
      </w:r>
      <w:proofErr w:type="spellEnd"/>
      <w:r>
        <w:t xml:space="preserve"> daran, </w:t>
      </w:r>
      <w:proofErr w:type="spellStart"/>
      <w:r>
        <w:t>sicht</w:t>
      </w:r>
      <w:proofErr w:type="spellEnd"/>
      <w:r>
        <w:t xml:space="preserve"> nicht den todt.</w:t>
      </w:r>
      <w:r>
        <w:br/>
      </w:r>
      <w:proofErr w:type="spellStart"/>
      <w:r>
        <w:t>Alleluia</w:t>
      </w:r>
      <w:proofErr w:type="spellEnd"/>
      <w:r>
        <w:t xml:space="preserve">, </w:t>
      </w:r>
      <w:proofErr w:type="spellStart"/>
      <w:r>
        <w:t>Alleluia</w:t>
      </w:r>
      <w:proofErr w:type="spellEnd"/>
      <w:r>
        <w:t>,</w:t>
      </w:r>
      <w:r>
        <w:br/>
        <w:t xml:space="preserve">Nun lobet </w:t>
      </w:r>
      <w:proofErr w:type="spellStart"/>
      <w:r>
        <w:t>got</w:t>
      </w:r>
      <w:proofErr w:type="spellEnd"/>
      <w:r>
        <w:t xml:space="preserve">, </w:t>
      </w:r>
      <w:proofErr w:type="spellStart"/>
      <w:r>
        <w:t>alleluia</w:t>
      </w:r>
      <w:proofErr w:type="spellEnd"/>
      <w:r>
        <w:t>.</w:t>
      </w:r>
    </w:p>
    <w:p w14:paraId="5E7220C6" w14:textId="77777777" w:rsidR="009B1618" w:rsidRDefault="009B1618" w:rsidP="009B1618">
      <w:pPr>
        <w:pStyle w:val="StandardWeb"/>
      </w:pPr>
      <w:r>
        <w:t xml:space="preserve">2. Gelobet sey Christ, unser </w:t>
      </w:r>
      <w:proofErr w:type="spellStart"/>
      <w:r>
        <w:t>trost</w:t>
      </w:r>
      <w:proofErr w:type="spellEnd"/>
      <w:r>
        <w:t>,</w:t>
      </w:r>
      <w:r>
        <w:br/>
        <w:t>den es hat seyn leben kost,</w:t>
      </w:r>
      <w:r>
        <w:br/>
        <w:t xml:space="preserve">das uns nicht </w:t>
      </w:r>
      <w:proofErr w:type="spellStart"/>
      <w:r>
        <w:t>schat</w:t>
      </w:r>
      <w:proofErr w:type="spellEnd"/>
      <w:r>
        <w:t xml:space="preserve"> der </w:t>
      </w:r>
      <w:proofErr w:type="spellStart"/>
      <w:r>
        <w:t>sunden</w:t>
      </w:r>
      <w:proofErr w:type="spellEnd"/>
      <w:r>
        <w:t xml:space="preserve"> </w:t>
      </w:r>
      <w:proofErr w:type="spellStart"/>
      <w:r>
        <w:t>roßt</w:t>
      </w:r>
      <w:proofErr w:type="spellEnd"/>
      <w:r>
        <w:t>,</w:t>
      </w:r>
      <w:r>
        <w:br/>
        <w:t xml:space="preserve">seyn </w:t>
      </w:r>
      <w:proofErr w:type="spellStart"/>
      <w:r>
        <w:t>wort</w:t>
      </w:r>
      <w:proofErr w:type="spellEnd"/>
      <w:r>
        <w:t xml:space="preserve"> ist uns </w:t>
      </w:r>
      <w:proofErr w:type="spellStart"/>
      <w:r>
        <w:t>eyn</w:t>
      </w:r>
      <w:proofErr w:type="spellEnd"/>
      <w:r>
        <w:t xml:space="preserve"> </w:t>
      </w:r>
      <w:proofErr w:type="spellStart"/>
      <w:r>
        <w:t>süsser</w:t>
      </w:r>
      <w:proofErr w:type="spellEnd"/>
      <w:r>
        <w:t xml:space="preserve"> </w:t>
      </w:r>
      <w:proofErr w:type="spellStart"/>
      <w:r>
        <w:t>most</w:t>
      </w:r>
      <w:proofErr w:type="spellEnd"/>
      <w:r>
        <w:t>.</w:t>
      </w:r>
      <w:r>
        <w:br/>
      </w:r>
      <w:proofErr w:type="spellStart"/>
      <w:r>
        <w:t>Alleluia</w:t>
      </w:r>
      <w:proofErr w:type="spellEnd"/>
      <w:r>
        <w:t xml:space="preserve">, </w:t>
      </w:r>
      <w:proofErr w:type="spellStart"/>
      <w:r>
        <w:t>Alleluia</w:t>
      </w:r>
      <w:proofErr w:type="spellEnd"/>
      <w:r>
        <w:t>.</w:t>
      </w:r>
      <w:r>
        <w:br/>
        <w:t xml:space="preserve">Nun lobet </w:t>
      </w:r>
      <w:proofErr w:type="spellStart"/>
      <w:r>
        <w:t>got</w:t>
      </w:r>
      <w:proofErr w:type="spellEnd"/>
      <w:r>
        <w:t xml:space="preserve"> </w:t>
      </w:r>
      <w:proofErr w:type="spellStart"/>
      <w:r>
        <w:t>alleluia</w:t>
      </w:r>
      <w:proofErr w:type="spellEnd"/>
      <w:r>
        <w:t>.</w:t>
      </w:r>
    </w:p>
    <w:p w14:paraId="5B6039FF" w14:textId="77777777" w:rsidR="009B1618" w:rsidRDefault="009B1618" w:rsidP="009B1618">
      <w:pPr>
        <w:pStyle w:val="StandardWeb"/>
      </w:pPr>
      <w:r>
        <w:t xml:space="preserve">3. Gelobet sey der </w:t>
      </w:r>
      <w:proofErr w:type="spellStart"/>
      <w:r>
        <w:t>heylig</w:t>
      </w:r>
      <w:proofErr w:type="spellEnd"/>
      <w:r>
        <w:t xml:space="preserve"> </w:t>
      </w:r>
      <w:proofErr w:type="spellStart"/>
      <w:r>
        <w:t>geyst</w:t>
      </w:r>
      <w:proofErr w:type="spellEnd"/>
      <w:r>
        <w:t>,</w:t>
      </w:r>
      <w:r>
        <w:br/>
        <w:t xml:space="preserve">ach das er uns </w:t>
      </w:r>
      <w:proofErr w:type="spellStart"/>
      <w:r>
        <w:t>gnaden</w:t>
      </w:r>
      <w:proofErr w:type="spellEnd"/>
      <w:r>
        <w:t xml:space="preserve"> </w:t>
      </w:r>
      <w:proofErr w:type="spellStart"/>
      <w:r>
        <w:t>leyst</w:t>
      </w:r>
      <w:proofErr w:type="spellEnd"/>
      <w:r>
        <w:t>;</w:t>
      </w:r>
      <w:r>
        <w:br/>
        <w:t xml:space="preserve">die </w:t>
      </w:r>
      <w:proofErr w:type="spellStart"/>
      <w:r>
        <w:t>drey</w:t>
      </w:r>
      <w:proofErr w:type="spellEnd"/>
      <w:r>
        <w:t xml:space="preserve"> wir bitten </w:t>
      </w:r>
      <w:proofErr w:type="spellStart"/>
      <w:r>
        <w:t>allermeyst</w:t>
      </w:r>
      <w:proofErr w:type="spellEnd"/>
      <w:r>
        <w:t>,</w:t>
      </w:r>
      <w:r>
        <w:br/>
        <w:t xml:space="preserve">mit that der </w:t>
      </w:r>
      <w:proofErr w:type="spellStart"/>
      <w:r>
        <w:t>glawb</w:t>
      </w:r>
      <w:proofErr w:type="spellEnd"/>
      <w:r>
        <w:t xml:space="preserve"> </w:t>
      </w:r>
      <w:proofErr w:type="spellStart"/>
      <w:r>
        <w:t>werd</w:t>
      </w:r>
      <w:proofErr w:type="spellEnd"/>
      <w:r>
        <w:t xml:space="preserve"> </w:t>
      </w:r>
      <w:proofErr w:type="spellStart"/>
      <w:r>
        <w:t>wol</w:t>
      </w:r>
      <w:proofErr w:type="spellEnd"/>
      <w:r>
        <w:t xml:space="preserve"> </w:t>
      </w:r>
      <w:proofErr w:type="spellStart"/>
      <w:r>
        <w:t>beweyßt</w:t>
      </w:r>
      <w:proofErr w:type="spellEnd"/>
      <w:r>
        <w:t>.</w:t>
      </w:r>
      <w:r>
        <w:br/>
      </w:r>
      <w:proofErr w:type="spellStart"/>
      <w:r>
        <w:t>Alleluia</w:t>
      </w:r>
      <w:proofErr w:type="spellEnd"/>
      <w:r>
        <w:t xml:space="preserve">, </w:t>
      </w:r>
      <w:proofErr w:type="spellStart"/>
      <w:r>
        <w:t>Alleluia</w:t>
      </w:r>
      <w:proofErr w:type="spellEnd"/>
      <w:r>
        <w:t>,</w:t>
      </w:r>
      <w:r>
        <w:br/>
        <w:t xml:space="preserve">Nun lobet </w:t>
      </w:r>
      <w:proofErr w:type="spellStart"/>
      <w:r>
        <w:t>got</w:t>
      </w:r>
      <w:proofErr w:type="spellEnd"/>
      <w:r>
        <w:t xml:space="preserve">, </w:t>
      </w:r>
      <w:proofErr w:type="spellStart"/>
      <w:r>
        <w:t>alleluia</w:t>
      </w:r>
      <w:proofErr w:type="spellEnd"/>
      <w:r>
        <w:t>.</w:t>
      </w:r>
    </w:p>
    <w:p w14:paraId="65735407" w14:textId="1A0AD2C3" w:rsidR="009B1618" w:rsidRDefault="009B1618" w:rsidP="009B1618">
      <w:pPr>
        <w:pStyle w:val="berschrift1"/>
      </w:pPr>
      <w:r>
        <w:rPr>
          <w:rStyle w:val="screen-reader-text"/>
        </w:rPr>
        <w:t xml:space="preserve">Verdeutschter Hymnus, den man lang zu Ostern gesungen: Ad </w:t>
      </w:r>
      <w:proofErr w:type="spellStart"/>
      <w:r>
        <w:rPr>
          <w:rStyle w:val="screen-reader-text"/>
        </w:rPr>
        <w:t>coenam</w:t>
      </w:r>
      <w:proofErr w:type="spellEnd"/>
      <w:r>
        <w:rPr>
          <w:rStyle w:val="screen-reader-text"/>
        </w:rPr>
        <w:t xml:space="preserve"> </w:t>
      </w:r>
      <w:proofErr w:type="spellStart"/>
      <w:r>
        <w:rPr>
          <w:rStyle w:val="screen-reader-text"/>
        </w:rPr>
        <w:t>agni</w:t>
      </w:r>
      <w:proofErr w:type="spellEnd"/>
      <w:r>
        <w:rPr>
          <w:rStyle w:val="screen-reader-text"/>
        </w:rPr>
        <w:t>.</w:t>
      </w:r>
      <w:r>
        <w:t xml:space="preserve"> </w:t>
      </w:r>
    </w:p>
    <w:p w14:paraId="1DDC2920" w14:textId="77777777" w:rsidR="009B1618" w:rsidRDefault="009B1618" w:rsidP="009B1618">
      <w:pPr>
        <w:pStyle w:val="StandardWeb"/>
      </w:pPr>
      <w:r>
        <w:t xml:space="preserve">1. Dem </w:t>
      </w:r>
      <w:proofErr w:type="spellStart"/>
      <w:r>
        <w:t>lembleyn</w:t>
      </w:r>
      <w:proofErr w:type="spellEnd"/>
      <w:r>
        <w:t>, das zu Osterzeit</w:t>
      </w:r>
      <w:r>
        <w:br/>
        <w:t xml:space="preserve">ward </w:t>
      </w:r>
      <w:proofErr w:type="spellStart"/>
      <w:r>
        <w:t>getödet</w:t>
      </w:r>
      <w:proofErr w:type="spellEnd"/>
      <w:r>
        <w:t xml:space="preserve"> und wir </w:t>
      </w:r>
      <w:proofErr w:type="spellStart"/>
      <w:r>
        <w:t>gefreyt</w:t>
      </w:r>
      <w:proofErr w:type="spellEnd"/>
      <w:r>
        <w:t>,</w:t>
      </w:r>
      <w:r>
        <w:br/>
      </w:r>
      <w:proofErr w:type="spellStart"/>
      <w:r>
        <w:t>gefürt</w:t>
      </w:r>
      <w:proofErr w:type="spellEnd"/>
      <w:r>
        <w:t xml:space="preserve"> durch das Röt umher on </w:t>
      </w:r>
      <w:proofErr w:type="spellStart"/>
      <w:r>
        <w:t>far</w:t>
      </w:r>
      <w:proofErr w:type="spellEnd"/>
      <w:r>
        <w:t>,</w:t>
      </w:r>
      <w:r>
        <w:br/>
        <w:t>Christo fing al seyn Christlich schar.</w:t>
      </w:r>
    </w:p>
    <w:p w14:paraId="22227230" w14:textId="77777777" w:rsidR="009B1618" w:rsidRDefault="009B1618" w:rsidP="009B1618">
      <w:pPr>
        <w:pStyle w:val="StandardWeb"/>
      </w:pPr>
      <w:r>
        <w:t xml:space="preserve">2. Der seyn </w:t>
      </w:r>
      <w:proofErr w:type="spellStart"/>
      <w:r>
        <w:t>leyb</w:t>
      </w:r>
      <w:proofErr w:type="spellEnd"/>
      <w:r>
        <w:t xml:space="preserve"> gab </w:t>
      </w:r>
      <w:proofErr w:type="spellStart"/>
      <w:r>
        <w:t>yns</w:t>
      </w:r>
      <w:proofErr w:type="spellEnd"/>
      <w:r>
        <w:t xml:space="preserve"> Creutzes todt</w:t>
      </w:r>
      <w:r>
        <w:br/>
        <w:t xml:space="preserve">durch seyn </w:t>
      </w:r>
      <w:proofErr w:type="spellStart"/>
      <w:r>
        <w:t>blut</w:t>
      </w:r>
      <w:proofErr w:type="spellEnd"/>
      <w:r>
        <w:t xml:space="preserve"> uns </w:t>
      </w:r>
      <w:proofErr w:type="spellStart"/>
      <w:r>
        <w:t>erkauffet</w:t>
      </w:r>
      <w:proofErr w:type="spellEnd"/>
      <w:r>
        <w:t xml:space="preserve"> hat,</w:t>
      </w:r>
      <w:r>
        <w:br/>
        <w:t xml:space="preserve">das wir dem </w:t>
      </w:r>
      <w:proofErr w:type="spellStart"/>
      <w:r>
        <w:t>fleysch</w:t>
      </w:r>
      <w:proofErr w:type="spellEnd"/>
      <w:r>
        <w:t xml:space="preserve"> widerstrebten,</w:t>
      </w:r>
      <w:r>
        <w:br/>
        <w:t xml:space="preserve">mit </w:t>
      </w:r>
      <w:proofErr w:type="spellStart"/>
      <w:r>
        <w:t>ym</w:t>
      </w:r>
      <w:proofErr w:type="spellEnd"/>
      <w:r>
        <w:t xml:space="preserve"> </w:t>
      </w:r>
      <w:proofErr w:type="spellStart"/>
      <w:r>
        <w:t>erstandten</w:t>
      </w:r>
      <w:proofErr w:type="spellEnd"/>
      <w:r>
        <w:t xml:space="preserve">, </w:t>
      </w:r>
      <w:proofErr w:type="spellStart"/>
      <w:r>
        <w:t>ym</w:t>
      </w:r>
      <w:proofErr w:type="spellEnd"/>
      <w:r>
        <w:t xml:space="preserve"> lebten.</w:t>
      </w:r>
    </w:p>
    <w:p w14:paraId="1E8372CE" w14:textId="77777777" w:rsidR="009B1618" w:rsidRDefault="009B1618" w:rsidP="009B1618">
      <w:pPr>
        <w:pStyle w:val="StandardWeb"/>
      </w:pPr>
      <w:r>
        <w:t xml:space="preserve">3. </w:t>
      </w:r>
      <w:proofErr w:type="spellStart"/>
      <w:r>
        <w:t>Gleych</w:t>
      </w:r>
      <w:proofErr w:type="spellEnd"/>
      <w:r>
        <w:t xml:space="preserve"> </w:t>
      </w:r>
      <w:proofErr w:type="spellStart"/>
      <w:r>
        <w:t>wy</w:t>
      </w:r>
      <w:proofErr w:type="spellEnd"/>
      <w:r>
        <w:t xml:space="preserve"> </w:t>
      </w:r>
      <w:proofErr w:type="spellStart"/>
      <w:r>
        <w:t>Israhel</w:t>
      </w:r>
      <w:proofErr w:type="spellEnd"/>
      <w:r>
        <w:t xml:space="preserve"> schützt das </w:t>
      </w:r>
      <w:proofErr w:type="spellStart"/>
      <w:r>
        <w:t>plut</w:t>
      </w:r>
      <w:proofErr w:type="spellEnd"/>
      <w:r>
        <w:br/>
        <w:t xml:space="preserve">vor des </w:t>
      </w:r>
      <w:proofErr w:type="spellStart"/>
      <w:r>
        <w:t>schlageten</w:t>
      </w:r>
      <w:proofErr w:type="spellEnd"/>
      <w:r>
        <w:t xml:space="preserve"> Engels </w:t>
      </w:r>
      <w:proofErr w:type="spellStart"/>
      <w:r>
        <w:t>ruth</w:t>
      </w:r>
      <w:proofErr w:type="spellEnd"/>
      <w:r>
        <w:t>,</w:t>
      </w:r>
      <w:r>
        <w:br/>
        <w:t xml:space="preserve">erlöst von </w:t>
      </w:r>
      <w:proofErr w:type="spellStart"/>
      <w:r>
        <w:t>pharons</w:t>
      </w:r>
      <w:proofErr w:type="spellEnd"/>
      <w:r>
        <w:t xml:space="preserve"> </w:t>
      </w:r>
      <w:proofErr w:type="spellStart"/>
      <w:r>
        <w:t>thiranney</w:t>
      </w:r>
      <w:proofErr w:type="spellEnd"/>
      <w:r>
        <w:t>:</w:t>
      </w:r>
      <w:r>
        <w:br/>
        <w:t xml:space="preserve">sind wir des </w:t>
      </w:r>
      <w:proofErr w:type="spellStart"/>
      <w:r>
        <w:t>todes</w:t>
      </w:r>
      <w:proofErr w:type="spellEnd"/>
      <w:r>
        <w:t xml:space="preserve"> </w:t>
      </w:r>
      <w:proofErr w:type="spellStart"/>
      <w:r>
        <w:t>stachel</w:t>
      </w:r>
      <w:proofErr w:type="spellEnd"/>
      <w:r>
        <w:t xml:space="preserve"> frey.</w:t>
      </w:r>
    </w:p>
    <w:p w14:paraId="33D81ABC" w14:textId="77777777" w:rsidR="009B1618" w:rsidRDefault="009B1618" w:rsidP="009B1618">
      <w:pPr>
        <w:pStyle w:val="StandardWeb"/>
      </w:pPr>
      <w:r>
        <w:t xml:space="preserve">4. Unser </w:t>
      </w:r>
      <w:proofErr w:type="spellStart"/>
      <w:r>
        <w:t>lamb</w:t>
      </w:r>
      <w:proofErr w:type="spellEnd"/>
      <w:r>
        <w:t xml:space="preserve"> Christus </w:t>
      </w:r>
      <w:proofErr w:type="spellStart"/>
      <w:r>
        <w:t>selbert</w:t>
      </w:r>
      <w:proofErr w:type="spellEnd"/>
      <w:r>
        <w:t xml:space="preserve"> ist,</w:t>
      </w:r>
      <w:r>
        <w:br/>
      </w:r>
      <w:proofErr w:type="spellStart"/>
      <w:r>
        <w:t>yn</w:t>
      </w:r>
      <w:proofErr w:type="spellEnd"/>
      <w:r>
        <w:t xml:space="preserve"> des </w:t>
      </w:r>
      <w:proofErr w:type="spellStart"/>
      <w:r>
        <w:t>mund</w:t>
      </w:r>
      <w:proofErr w:type="spellEnd"/>
      <w:r>
        <w:t xml:space="preserve"> </w:t>
      </w:r>
      <w:proofErr w:type="spellStart"/>
      <w:r>
        <w:t>ny</w:t>
      </w:r>
      <w:proofErr w:type="spellEnd"/>
      <w:r>
        <w:t xml:space="preserve"> gespurt </w:t>
      </w:r>
      <w:proofErr w:type="spellStart"/>
      <w:r>
        <w:t>eyn</w:t>
      </w:r>
      <w:proofErr w:type="spellEnd"/>
      <w:r>
        <w:t xml:space="preserve"> </w:t>
      </w:r>
      <w:proofErr w:type="spellStart"/>
      <w:r>
        <w:t>lyst</w:t>
      </w:r>
      <w:proofErr w:type="spellEnd"/>
      <w:r>
        <w:t>,</w:t>
      </w:r>
      <w:r>
        <w:br/>
        <w:t xml:space="preserve">das am Creutz </w:t>
      </w:r>
      <w:proofErr w:type="spellStart"/>
      <w:r>
        <w:t>fur</w:t>
      </w:r>
      <w:proofErr w:type="spellEnd"/>
      <w:r>
        <w:t xml:space="preserve"> uns ward </w:t>
      </w:r>
      <w:proofErr w:type="spellStart"/>
      <w:r>
        <w:t>geschlacht</w:t>
      </w:r>
      <w:proofErr w:type="spellEnd"/>
      <w:r>
        <w:t>,</w:t>
      </w:r>
      <w:r>
        <w:br/>
        <w:t xml:space="preserve">damit uns zu </w:t>
      </w:r>
      <w:proofErr w:type="spellStart"/>
      <w:r>
        <w:t>seym</w:t>
      </w:r>
      <w:proofErr w:type="spellEnd"/>
      <w:r>
        <w:t xml:space="preserve"> </w:t>
      </w:r>
      <w:proofErr w:type="spellStart"/>
      <w:r>
        <w:t>vatter</w:t>
      </w:r>
      <w:proofErr w:type="spellEnd"/>
      <w:r>
        <w:t xml:space="preserve"> bracht.</w:t>
      </w:r>
    </w:p>
    <w:p w14:paraId="0486663B" w14:textId="77777777" w:rsidR="009B1618" w:rsidRDefault="009B1618" w:rsidP="009B1618">
      <w:pPr>
        <w:pStyle w:val="StandardWeb"/>
      </w:pPr>
      <w:r>
        <w:t xml:space="preserve">5. O </w:t>
      </w:r>
      <w:proofErr w:type="spellStart"/>
      <w:r>
        <w:t>eyn</w:t>
      </w:r>
      <w:proofErr w:type="spellEnd"/>
      <w:r>
        <w:t xml:space="preserve"> war </w:t>
      </w:r>
      <w:proofErr w:type="spellStart"/>
      <w:r>
        <w:t>opffer</w:t>
      </w:r>
      <w:proofErr w:type="spellEnd"/>
      <w:r>
        <w:t xml:space="preserve"> </w:t>
      </w:r>
      <w:proofErr w:type="spellStart"/>
      <w:r>
        <w:t>heylg</w:t>
      </w:r>
      <w:proofErr w:type="spellEnd"/>
      <w:r>
        <w:t xml:space="preserve"> und </w:t>
      </w:r>
      <w:proofErr w:type="spellStart"/>
      <w:r>
        <w:t>Reyn</w:t>
      </w:r>
      <w:proofErr w:type="spellEnd"/>
      <w:r>
        <w:t>,</w:t>
      </w:r>
      <w:r>
        <w:br/>
      </w:r>
      <w:proofErr w:type="spellStart"/>
      <w:r>
        <w:t>welchs</w:t>
      </w:r>
      <w:proofErr w:type="spellEnd"/>
      <w:r>
        <w:t xml:space="preserve"> die hellen </w:t>
      </w:r>
      <w:proofErr w:type="spellStart"/>
      <w:r>
        <w:t>zurprach</w:t>
      </w:r>
      <w:proofErr w:type="spellEnd"/>
      <w:r>
        <w:t xml:space="preserve"> </w:t>
      </w:r>
      <w:proofErr w:type="spellStart"/>
      <w:r>
        <w:t>alleyn</w:t>
      </w:r>
      <w:proofErr w:type="spellEnd"/>
      <w:r>
        <w:t>,</w:t>
      </w:r>
      <w:r>
        <w:br/>
        <w:t xml:space="preserve">dadurch wir </w:t>
      </w:r>
      <w:proofErr w:type="spellStart"/>
      <w:r>
        <w:t>sindt</w:t>
      </w:r>
      <w:proofErr w:type="spellEnd"/>
      <w:r>
        <w:t xml:space="preserve"> erlöst vom </w:t>
      </w:r>
      <w:proofErr w:type="spellStart"/>
      <w:r>
        <w:t>leyd</w:t>
      </w:r>
      <w:proofErr w:type="spellEnd"/>
      <w:r>
        <w:t>,</w:t>
      </w:r>
      <w:r>
        <w:br/>
        <w:t xml:space="preserve">und </w:t>
      </w:r>
      <w:proofErr w:type="spellStart"/>
      <w:r>
        <w:t>czum</w:t>
      </w:r>
      <w:proofErr w:type="spellEnd"/>
      <w:r>
        <w:t xml:space="preserve"> leben bracht Jud </w:t>
      </w:r>
      <w:proofErr w:type="spellStart"/>
      <w:r>
        <w:t>unnd</w:t>
      </w:r>
      <w:proofErr w:type="spellEnd"/>
      <w:r>
        <w:t xml:space="preserve"> Heyd.</w:t>
      </w:r>
    </w:p>
    <w:p w14:paraId="330CA74C" w14:textId="77777777" w:rsidR="009B1618" w:rsidRDefault="009B1618" w:rsidP="009B1618">
      <w:pPr>
        <w:pStyle w:val="StandardWeb"/>
      </w:pPr>
      <w:r>
        <w:t xml:space="preserve">6. Als Christus </w:t>
      </w:r>
      <w:proofErr w:type="spellStart"/>
      <w:r>
        <w:t>erstundt</w:t>
      </w:r>
      <w:proofErr w:type="spellEnd"/>
      <w:r>
        <w:t xml:space="preserve"> von dem todt,</w:t>
      </w:r>
      <w:r>
        <w:br/>
        <w:t xml:space="preserve">mit grossem </w:t>
      </w:r>
      <w:proofErr w:type="spellStart"/>
      <w:r>
        <w:t>sig</w:t>
      </w:r>
      <w:proofErr w:type="spellEnd"/>
      <w:r>
        <w:t xml:space="preserve"> frey aller not,</w:t>
      </w:r>
      <w:r>
        <w:br/>
      </w:r>
      <w:proofErr w:type="spellStart"/>
      <w:r>
        <w:t>welt</w:t>
      </w:r>
      <w:proofErr w:type="spellEnd"/>
      <w:r>
        <w:t xml:space="preserve">, hell, todt </w:t>
      </w:r>
      <w:proofErr w:type="spellStart"/>
      <w:r>
        <w:t>mechtig</w:t>
      </w:r>
      <w:proofErr w:type="spellEnd"/>
      <w:r>
        <w:t xml:space="preserve"> </w:t>
      </w:r>
      <w:proofErr w:type="spellStart"/>
      <w:r>
        <w:t>überwandt</w:t>
      </w:r>
      <w:proofErr w:type="spellEnd"/>
      <w:r>
        <w:t>,</w:t>
      </w:r>
      <w:r>
        <w:br/>
        <w:t xml:space="preserve">seyn </w:t>
      </w:r>
      <w:proofErr w:type="spellStart"/>
      <w:r>
        <w:t>Reych</w:t>
      </w:r>
      <w:proofErr w:type="spellEnd"/>
      <w:r>
        <w:t xml:space="preserve"> </w:t>
      </w:r>
      <w:proofErr w:type="spellStart"/>
      <w:r>
        <w:t>offent</w:t>
      </w:r>
      <w:proofErr w:type="spellEnd"/>
      <w:r>
        <w:t xml:space="preserve"> er uns </w:t>
      </w:r>
      <w:proofErr w:type="spellStart"/>
      <w:r>
        <w:t>zuhand</w:t>
      </w:r>
      <w:proofErr w:type="spellEnd"/>
      <w:r>
        <w:t>.</w:t>
      </w:r>
    </w:p>
    <w:p w14:paraId="077ADB7D" w14:textId="77777777" w:rsidR="009B1618" w:rsidRDefault="009B1618" w:rsidP="009B1618">
      <w:pPr>
        <w:pStyle w:val="StandardWeb"/>
      </w:pPr>
      <w:r>
        <w:t xml:space="preserve">7. Wir bitten dich </w:t>
      </w:r>
      <w:proofErr w:type="spellStart"/>
      <w:r>
        <w:t>herr</w:t>
      </w:r>
      <w:proofErr w:type="spellEnd"/>
      <w:r>
        <w:t xml:space="preserve"> Jesu Christ,</w:t>
      </w:r>
      <w:r>
        <w:br/>
        <w:t>der du der erst erstanden bist,</w:t>
      </w:r>
      <w:r>
        <w:br/>
        <w:t xml:space="preserve">das wir </w:t>
      </w:r>
      <w:proofErr w:type="spellStart"/>
      <w:r>
        <w:t>auffsten</w:t>
      </w:r>
      <w:proofErr w:type="spellEnd"/>
      <w:r>
        <w:t xml:space="preserve"> von </w:t>
      </w:r>
      <w:proofErr w:type="spellStart"/>
      <w:r>
        <w:t>sunden</w:t>
      </w:r>
      <w:proofErr w:type="spellEnd"/>
      <w:r>
        <w:t xml:space="preserve"> </w:t>
      </w:r>
      <w:proofErr w:type="spellStart"/>
      <w:r>
        <w:t>new</w:t>
      </w:r>
      <w:proofErr w:type="spellEnd"/>
      <w:r>
        <w:t>,</w:t>
      </w:r>
      <w:r>
        <w:br/>
        <w:t xml:space="preserve">dem </w:t>
      </w:r>
      <w:proofErr w:type="spellStart"/>
      <w:r>
        <w:t>negsten</w:t>
      </w:r>
      <w:proofErr w:type="spellEnd"/>
      <w:r>
        <w:t xml:space="preserve"> thun </w:t>
      </w:r>
      <w:proofErr w:type="spellStart"/>
      <w:r>
        <w:t>hilff</w:t>
      </w:r>
      <w:proofErr w:type="spellEnd"/>
      <w:r>
        <w:t xml:space="preserve">, </w:t>
      </w:r>
      <w:proofErr w:type="spellStart"/>
      <w:r>
        <w:t>lib</w:t>
      </w:r>
      <w:proofErr w:type="spellEnd"/>
      <w:r>
        <w:t xml:space="preserve"> und </w:t>
      </w:r>
      <w:proofErr w:type="spellStart"/>
      <w:r>
        <w:t>trew</w:t>
      </w:r>
      <w:proofErr w:type="spellEnd"/>
      <w:r>
        <w:t>.</w:t>
      </w:r>
    </w:p>
    <w:p w14:paraId="0F430BD3" w14:textId="77777777" w:rsidR="009B1618" w:rsidRDefault="009B1618" w:rsidP="009B1618">
      <w:pPr>
        <w:pStyle w:val="StandardWeb"/>
      </w:pPr>
      <w:r>
        <w:t xml:space="preserve">8. Eher sey dir Christe, </w:t>
      </w:r>
      <w:proofErr w:type="spellStart"/>
      <w:r>
        <w:t>gottes</w:t>
      </w:r>
      <w:proofErr w:type="spellEnd"/>
      <w:r>
        <w:t xml:space="preserve"> </w:t>
      </w:r>
      <w:proofErr w:type="spellStart"/>
      <w:r>
        <w:t>sohn</w:t>
      </w:r>
      <w:proofErr w:type="spellEnd"/>
      <w:r>
        <w:t>,</w:t>
      </w:r>
      <w:r>
        <w:br/>
        <w:t xml:space="preserve">mit dem </w:t>
      </w:r>
      <w:proofErr w:type="spellStart"/>
      <w:r>
        <w:t>vatter</w:t>
      </w:r>
      <w:proofErr w:type="spellEnd"/>
      <w:r>
        <w:t xml:space="preserve"> </w:t>
      </w:r>
      <w:proofErr w:type="spellStart"/>
      <w:r>
        <w:t>ym</w:t>
      </w:r>
      <w:proofErr w:type="spellEnd"/>
      <w:r>
        <w:t xml:space="preserve"> höchsten thron,</w:t>
      </w:r>
      <w:r>
        <w:br/>
        <w:t xml:space="preserve">und mit </w:t>
      </w:r>
      <w:proofErr w:type="spellStart"/>
      <w:r>
        <w:t>deym</w:t>
      </w:r>
      <w:proofErr w:type="spellEnd"/>
      <w:r>
        <w:t xml:space="preserve"> </w:t>
      </w:r>
      <w:proofErr w:type="spellStart"/>
      <w:r>
        <w:t>geyst</w:t>
      </w:r>
      <w:proofErr w:type="spellEnd"/>
      <w:r>
        <w:t xml:space="preserve"> </w:t>
      </w:r>
      <w:proofErr w:type="spellStart"/>
      <w:r>
        <w:t>yn</w:t>
      </w:r>
      <w:proofErr w:type="spellEnd"/>
      <w:r>
        <w:t xml:space="preserve"> </w:t>
      </w:r>
      <w:proofErr w:type="spellStart"/>
      <w:r>
        <w:t>ewigkeyt</w:t>
      </w:r>
      <w:proofErr w:type="spellEnd"/>
      <w:r>
        <w:t>,</w:t>
      </w:r>
      <w:r>
        <w:br/>
        <w:t xml:space="preserve">von </w:t>
      </w:r>
      <w:proofErr w:type="spellStart"/>
      <w:r>
        <w:t>deyner</w:t>
      </w:r>
      <w:proofErr w:type="spellEnd"/>
      <w:r>
        <w:t xml:space="preserve"> armen Christenheit.</w:t>
      </w:r>
    </w:p>
    <w:p w14:paraId="41646AC5" w14:textId="6ABE249C" w:rsidR="009B1618" w:rsidRDefault="009B1618" w:rsidP="009B1618">
      <w:pPr>
        <w:pStyle w:val="berschrift1"/>
      </w:pPr>
      <w:proofErr w:type="spellStart"/>
      <w:r>
        <w:rPr>
          <w:rStyle w:val="screen-reader-text"/>
        </w:rPr>
        <w:t>Eyn</w:t>
      </w:r>
      <w:proofErr w:type="spellEnd"/>
      <w:r>
        <w:rPr>
          <w:rStyle w:val="screen-reader-text"/>
        </w:rPr>
        <w:t xml:space="preserve"> </w:t>
      </w:r>
      <w:proofErr w:type="spellStart"/>
      <w:r>
        <w:rPr>
          <w:rStyle w:val="screen-reader-text"/>
        </w:rPr>
        <w:t>newer</w:t>
      </w:r>
      <w:proofErr w:type="spellEnd"/>
      <w:r>
        <w:rPr>
          <w:rStyle w:val="screen-reader-text"/>
        </w:rPr>
        <w:t xml:space="preserve"> armer Judas darüber uns zu klagen not ist.</w:t>
      </w:r>
      <w:r>
        <w:t xml:space="preserve"> </w:t>
      </w:r>
    </w:p>
    <w:p w14:paraId="4FA8E024" w14:textId="77777777" w:rsidR="009B1618" w:rsidRDefault="009B1618" w:rsidP="009B1618">
      <w:pPr>
        <w:pStyle w:val="StandardWeb"/>
      </w:pPr>
      <w:r>
        <w:t xml:space="preserve">1. Ach wir armen </w:t>
      </w:r>
      <w:proofErr w:type="spellStart"/>
      <w:r>
        <w:t>menschen</w:t>
      </w:r>
      <w:proofErr w:type="spellEnd"/>
      <w:r>
        <w:t>,</w:t>
      </w:r>
      <w:r>
        <w:br/>
        <w:t>was hab wir gethan!</w:t>
      </w:r>
      <w:r>
        <w:br/>
        <w:t xml:space="preserve">Christum unsern </w:t>
      </w:r>
      <w:proofErr w:type="spellStart"/>
      <w:r>
        <w:t>herren</w:t>
      </w:r>
      <w:proofErr w:type="spellEnd"/>
      <w:r>
        <w:br/>
        <w:t xml:space="preserve">gar </w:t>
      </w:r>
      <w:proofErr w:type="spellStart"/>
      <w:r>
        <w:t>offt</w:t>
      </w:r>
      <w:proofErr w:type="spellEnd"/>
      <w:r>
        <w:t xml:space="preserve"> </w:t>
      </w:r>
      <w:proofErr w:type="spellStart"/>
      <w:r>
        <w:t>verkauffet</w:t>
      </w:r>
      <w:proofErr w:type="spellEnd"/>
      <w:r>
        <w:t xml:space="preserve"> </w:t>
      </w:r>
      <w:proofErr w:type="spellStart"/>
      <w:r>
        <w:t>han</w:t>
      </w:r>
      <w:proofErr w:type="spellEnd"/>
      <w:r>
        <w:t>.</w:t>
      </w:r>
      <w:r>
        <w:br/>
      </w:r>
      <w:proofErr w:type="spellStart"/>
      <w:r>
        <w:t>Müst</w:t>
      </w:r>
      <w:proofErr w:type="spellEnd"/>
      <w:r>
        <w:t xml:space="preserve"> wir </w:t>
      </w:r>
      <w:proofErr w:type="spellStart"/>
      <w:r>
        <w:t>ynn</w:t>
      </w:r>
      <w:proofErr w:type="spellEnd"/>
      <w:r>
        <w:t xml:space="preserve"> der helle</w:t>
      </w:r>
      <w:r>
        <w:br/>
      </w:r>
      <w:proofErr w:type="spellStart"/>
      <w:r>
        <w:t>leyden</w:t>
      </w:r>
      <w:proofErr w:type="spellEnd"/>
      <w:r>
        <w:t xml:space="preserve"> grosse </w:t>
      </w:r>
      <w:proofErr w:type="spellStart"/>
      <w:r>
        <w:t>peyn</w:t>
      </w:r>
      <w:proofErr w:type="spellEnd"/>
      <w:r>
        <w:t>,</w:t>
      </w:r>
      <w:r>
        <w:br/>
      </w:r>
      <w:proofErr w:type="spellStart"/>
      <w:r>
        <w:t>wolt</w:t>
      </w:r>
      <w:proofErr w:type="spellEnd"/>
      <w:r>
        <w:t xml:space="preserve"> er selbst </w:t>
      </w:r>
      <w:proofErr w:type="spellStart"/>
      <w:r>
        <w:t>nit</w:t>
      </w:r>
      <w:proofErr w:type="spellEnd"/>
      <w:r>
        <w:t xml:space="preserve"> </w:t>
      </w:r>
      <w:proofErr w:type="spellStart"/>
      <w:r>
        <w:t>helffer</w:t>
      </w:r>
      <w:proofErr w:type="spellEnd"/>
      <w:r>
        <w:br/>
        <w:t xml:space="preserve">und der </w:t>
      </w:r>
      <w:proofErr w:type="spellStart"/>
      <w:r>
        <w:t>mitler</w:t>
      </w:r>
      <w:proofErr w:type="spellEnd"/>
      <w:r>
        <w:t xml:space="preserve"> seyn.</w:t>
      </w:r>
      <w:r>
        <w:br/>
      </w:r>
      <w:proofErr w:type="spellStart"/>
      <w:r>
        <w:t>Kyrieleyson</w:t>
      </w:r>
      <w:proofErr w:type="spellEnd"/>
      <w:r>
        <w:t>.</w:t>
      </w:r>
    </w:p>
    <w:p w14:paraId="1CABB1CD" w14:textId="77777777" w:rsidR="009B1618" w:rsidRDefault="009B1618" w:rsidP="009B1618">
      <w:pPr>
        <w:pStyle w:val="StandardWeb"/>
      </w:pPr>
      <w:r>
        <w:t xml:space="preserve">2. In </w:t>
      </w:r>
      <w:proofErr w:type="spellStart"/>
      <w:r>
        <w:t>vertrawen</w:t>
      </w:r>
      <w:proofErr w:type="spellEnd"/>
      <w:r>
        <w:t xml:space="preserve"> unser</w:t>
      </w:r>
      <w:r>
        <w:br/>
      </w:r>
      <w:proofErr w:type="spellStart"/>
      <w:r>
        <w:t>selbs</w:t>
      </w:r>
      <w:proofErr w:type="spellEnd"/>
      <w:r>
        <w:t xml:space="preserve"> erfunden </w:t>
      </w:r>
      <w:proofErr w:type="spellStart"/>
      <w:r>
        <w:t>werck</w:t>
      </w:r>
      <w:proofErr w:type="spellEnd"/>
      <w:r>
        <w:br/>
        <w:t xml:space="preserve">hab wir </w:t>
      </w:r>
      <w:proofErr w:type="spellStart"/>
      <w:r>
        <w:t>yn</w:t>
      </w:r>
      <w:proofErr w:type="spellEnd"/>
      <w:r>
        <w:t xml:space="preserve"> geküsset,</w:t>
      </w:r>
      <w:r>
        <w:br/>
        <w:t xml:space="preserve">gehofft </w:t>
      </w:r>
      <w:proofErr w:type="spellStart"/>
      <w:r>
        <w:t>ynn</w:t>
      </w:r>
      <w:proofErr w:type="spellEnd"/>
      <w:r>
        <w:t xml:space="preserve"> </w:t>
      </w:r>
      <w:proofErr w:type="spellStart"/>
      <w:r>
        <w:t>yhre</w:t>
      </w:r>
      <w:proofErr w:type="spellEnd"/>
      <w:r>
        <w:t xml:space="preserve"> </w:t>
      </w:r>
      <w:proofErr w:type="spellStart"/>
      <w:r>
        <w:t>sterck</w:t>
      </w:r>
      <w:proofErr w:type="spellEnd"/>
      <w:r>
        <w:t>,</w:t>
      </w:r>
      <w:r>
        <w:br/>
      </w:r>
      <w:proofErr w:type="spellStart"/>
      <w:r>
        <w:t>mündtlich</w:t>
      </w:r>
      <w:proofErr w:type="spellEnd"/>
      <w:r>
        <w:t xml:space="preserve"> </w:t>
      </w:r>
      <w:proofErr w:type="spellStart"/>
      <w:r>
        <w:t>yhn</w:t>
      </w:r>
      <w:proofErr w:type="spellEnd"/>
      <w:r>
        <w:t xml:space="preserve"> </w:t>
      </w:r>
      <w:proofErr w:type="spellStart"/>
      <w:r>
        <w:t>geeret</w:t>
      </w:r>
      <w:proofErr w:type="spellEnd"/>
      <w:r>
        <w:t>,</w:t>
      </w:r>
      <w:r>
        <w:br/>
        <w:t xml:space="preserve">von dem </w:t>
      </w:r>
      <w:proofErr w:type="spellStart"/>
      <w:r>
        <w:t>hertzen</w:t>
      </w:r>
      <w:proofErr w:type="spellEnd"/>
      <w:r>
        <w:t xml:space="preserve"> </w:t>
      </w:r>
      <w:proofErr w:type="spellStart"/>
      <w:r>
        <w:t>weyt</w:t>
      </w:r>
      <w:proofErr w:type="spellEnd"/>
      <w:r>
        <w:t>;</w:t>
      </w:r>
      <w:r>
        <w:br/>
        <w:t xml:space="preserve">durch </w:t>
      </w:r>
      <w:proofErr w:type="spellStart"/>
      <w:r>
        <w:t>yhn</w:t>
      </w:r>
      <w:proofErr w:type="spellEnd"/>
      <w:r>
        <w:t xml:space="preserve"> </w:t>
      </w:r>
      <w:proofErr w:type="spellStart"/>
      <w:r>
        <w:t>nit</w:t>
      </w:r>
      <w:proofErr w:type="spellEnd"/>
      <w:r>
        <w:t xml:space="preserve"> verlassen</w:t>
      </w:r>
      <w:r>
        <w:br/>
        <w:t xml:space="preserve">alles </w:t>
      </w:r>
      <w:proofErr w:type="spellStart"/>
      <w:r>
        <w:t>yn</w:t>
      </w:r>
      <w:proofErr w:type="spellEnd"/>
      <w:r>
        <w:t xml:space="preserve"> der </w:t>
      </w:r>
      <w:proofErr w:type="spellStart"/>
      <w:r>
        <w:t>czeyt</w:t>
      </w:r>
      <w:proofErr w:type="spellEnd"/>
      <w:r>
        <w:t>.</w:t>
      </w:r>
      <w:r>
        <w:br/>
      </w:r>
      <w:proofErr w:type="spellStart"/>
      <w:r>
        <w:t>Christeleyson</w:t>
      </w:r>
      <w:proofErr w:type="spellEnd"/>
      <w:r>
        <w:t>.</w:t>
      </w:r>
    </w:p>
    <w:p w14:paraId="01D0CE75" w14:textId="77777777" w:rsidR="009B1618" w:rsidRDefault="009B1618" w:rsidP="009B1618">
      <w:pPr>
        <w:pStyle w:val="StandardWeb"/>
      </w:pPr>
      <w:r>
        <w:t xml:space="preserve">3. </w:t>
      </w:r>
      <w:proofErr w:type="spellStart"/>
      <w:r>
        <w:t>Czeytlich</w:t>
      </w:r>
      <w:proofErr w:type="spellEnd"/>
      <w:r>
        <w:t xml:space="preserve"> ehr, und </w:t>
      </w:r>
      <w:proofErr w:type="spellStart"/>
      <w:r>
        <w:t>wollust</w:t>
      </w:r>
      <w:proofErr w:type="spellEnd"/>
      <w:r>
        <w:br/>
      </w:r>
      <w:proofErr w:type="spellStart"/>
      <w:r>
        <w:t>forcht</w:t>
      </w:r>
      <w:proofErr w:type="spellEnd"/>
      <w:r>
        <w:t xml:space="preserve"> und </w:t>
      </w:r>
      <w:proofErr w:type="spellStart"/>
      <w:r>
        <w:t>menschen</w:t>
      </w:r>
      <w:proofErr w:type="spellEnd"/>
      <w:r>
        <w:t xml:space="preserve"> </w:t>
      </w:r>
      <w:proofErr w:type="spellStart"/>
      <w:r>
        <w:t>list</w:t>
      </w:r>
      <w:proofErr w:type="spellEnd"/>
      <w:r>
        <w:br/>
        <w:t xml:space="preserve">macht uns </w:t>
      </w:r>
      <w:proofErr w:type="spellStart"/>
      <w:r>
        <w:t>offt</w:t>
      </w:r>
      <w:proofErr w:type="spellEnd"/>
      <w:r>
        <w:t xml:space="preserve"> </w:t>
      </w:r>
      <w:proofErr w:type="spellStart"/>
      <w:r>
        <w:t>verkauffen</w:t>
      </w:r>
      <w:proofErr w:type="spellEnd"/>
      <w:r>
        <w:br/>
        <w:t>das Wort, das Christus ist:</w:t>
      </w:r>
      <w:r>
        <w:br/>
        <w:t>dichten falschen glauben,</w:t>
      </w:r>
      <w:r>
        <w:br/>
        <w:t xml:space="preserve">der die </w:t>
      </w:r>
      <w:proofErr w:type="spellStart"/>
      <w:r>
        <w:t>frucht</w:t>
      </w:r>
      <w:proofErr w:type="spellEnd"/>
      <w:r>
        <w:t xml:space="preserve"> </w:t>
      </w:r>
      <w:proofErr w:type="spellStart"/>
      <w:r>
        <w:t>nitt</w:t>
      </w:r>
      <w:proofErr w:type="spellEnd"/>
      <w:r>
        <w:t xml:space="preserve"> bringt;</w:t>
      </w:r>
      <w:r>
        <w:br/>
      </w:r>
      <w:proofErr w:type="spellStart"/>
      <w:r>
        <w:t>eygen</w:t>
      </w:r>
      <w:proofErr w:type="spellEnd"/>
      <w:r>
        <w:t xml:space="preserve"> </w:t>
      </w:r>
      <w:proofErr w:type="spellStart"/>
      <w:r>
        <w:t>nutzigs</w:t>
      </w:r>
      <w:proofErr w:type="spellEnd"/>
      <w:r>
        <w:t xml:space="preserve"> suchen</w:t>
      </w:r>
      <w:r>
        <w:br/>
      </w:r>
      <w:proofErr w:type="spellStart"/>
      <w:r>
        <w:t>unns</w:t>
      </w:r>
      <w:proofErr w:type="spellEnd"/>
      <w:r>
        <w:t xml:space="preserve"> </w:t>
      </w:r>
      <w:proofErr w:type="spellStart"/>
      <w:r>
        <w:t>offt</w:t>
      </w:r>
      <w:proofErr w:type="spellEnd"/>
      <w:r>
        <w:t xml:space="preserve"> von </w:t>
      </w:r>
      <w:proofErr w:type="spellStart"/>
      <w:r>
        <w:t>yhm</w:t>
      </w:r>
      <w:proofErr w:type="spellEnd"/>
      <w:r>
        <w:t xml:space="preserve"> dringt.</w:t>
      </w:r>
      <w:r>
        <w:br/>
      </w:r>
      <w:proofErr w:type="spellStart"/>
      <w:r>
        <w:t>Kyrieleyson</w:t>
      </w:r>
      <w:proofErr w:type="spellEnd"/>
      <w:r>
        <w:t>.</w:t>
      </w:r>
    </w:p>
    <w:p w14:paraId="428D0ED5" w14:textId="77777777" w:rsidR="009B1618" w:rsidRDefault="009B1618" w:rsidP="009B1618">
      <w:pPr>
        <w:pStyle w:val="StandardWeb"/>
      </w:pPr>
      <w:r>
        <w:t xml:space="preserve">4. Herr! der </w:t>
      </w:r>
      <w:proofErr w:type="spellStart"/>
      <w:r>
        <w:t>fleyschlich</w:t>
      </w:r>
      <w:proofErr w:type="spellEnd"/>
      <w:r>
        <w:t xml:space="preserve"> Adam</w:t>
      </w:r>
      <w:r>
        <w:br/>
        <w:t xml:space="preserve">solches </w:t>
      </w:r>
      <w:proofErr w:type="spellStart"/>
      <w:r>
        <w:t>yn</w:t>
      </w:r>
      <w:proofErr w:type="spellEnd"/>
      <w:r>
        <w:t xml:space="preserve"> uns thut;</w:t>
      </w:r>
      <w:r>
        <w:br/>
      </w:r>
      <w:proofErr w:type="spellStart"/>
      <w:r>
        <w:t>ender</w:t>
      </w:r>
      <w:proofErr w:type="spellEnd"/>
      <w:r>
        <w:t xml:space="preserve"> unser </w:t>
      </w:r>
      <w:proofErr w:type="spellStart"/>
      <w:r>
        <w:t>hertzen</w:t>
      </w:r>
      <w:proofErr w:type="spellEnd"/>
      <w:r>
        <w:br/>
        <w:t xml:space="preserve">durch </w:t>
      </w:r>
      <w:proofErr w:type="spellStart"/>
      <w:r>
        <w:t>deyn</w:t>
      </w:r>
      <w:proofErr w:type="spellEnd"/>
      <w:r>
        <w:t xml:space="preserve"> vergossen </w:t>
      </w:r>
      <w:proofErr w:type="spellStart"/>
      <w:r>
        <w:t>blut</w:t>
      </w:r>
      <w:proofErr w:type="spellEnd"/>
      <w:r>
        <w:t>,</w:t>
      </w:r>
      <w:r>
        <w:br/>
        <w:t xml:space="preserve">das wir </w:t>
      </w:r>
      <w:proofErr w:type="spellStart"/>
      <w:r>
        <w:t>nit</w:t>
      </w:r>
      <w:proofErr w:type="spellEnd"/>
      <w:r>
        <w:t xml:space="preserve"> </w:t>
      </w:r>
      <w:proofErr w:type="spellStart"/>
      <w:r>
        <w:t>verkauffen</w:t>
      </w:r>
      <w:proofErr w:type="spellEnd"/>
      <w:r>
        <w:br/>
        <w:t xml:space="preserve">deines namens </w:t>
      </w:r>
      <w:proofErr w:type="spellStart"/>
      <w:r>
        <w:t>preyß</w:t>
      </w:r>
      <w:proofErr w:type="spellEnd"/>
      <w:r>
        <w:t>;</w:t>
      </w:r>
      <w:r>
        <w:br/>
        <w:t>gib uns rechten glauben</w:t>
      </w:r>
      <w:r>
        <w:br/>
        <w:t xml:space="preserve">der die </w:t>
      </w:r>
      <w:proofErr w:type="spellStart"/>
      <w:r>
        <w:t>frücht</w:t>
      </w:r>
      <w:proofErr w:type="spellEnd"/>
      <w:r>
        <w:t xml:space="preserve"> </w:t>
      </w:r>
      <w:proofErr w:type="spellStart"/>
      <w:r>
        <w:t>beweyß</w:t>
      </w:r>
      <w:proofErr w:type="spellEnd"/>
      <w:r>
        <w:t>.</w:t>
      </w:r>
      <w:r>
        <w:br/>
        <w:t>Kyrie.</w:t>
      </w:r>
    </w:p>
    <w:p w14:paraId="7695B18A" w14:textId="6F92246D" w:rsidR="009B1618" w:rsidRDefault="009B1618" w:rsidP="009B1618">
      <w:pPr>
        <w:pStyle w:val="berschrift1"/>
      </w:pPr>
      <w:proofErr w:type="spellStart"/>
      <w:r>
        <w:rPr>
          <w:rStyle w:val="screen-reader-text"/>
        </w:rPr>
        <w:t>Eyn</w:t>
      </w:r>
      <w:proofErr w:type="spellEnd"/>
      <w:r>
        <w:rPr>
          <w:rStyle w:val="screen-reader-text"/>
        </w:rPr>
        <w:t xml:space="preserve"> </w:t>
      </w:r>
      <w:proofErr w:type="spellStart"/>
      <w:r>
        <w:rPr>
          <w:rStyle w:val="screen-reader-text"/>
        </w:rPr>
        <w:t>lied</w:t>
      </w:r>
      <w:proofErr w:type="spellEnd"/>
      <w:r>
        <w:rPr>
          <w:rStyle w:val="screen-reader-text"/>
        </w:rPr>
        <w:t xml:space="preserve"> von der geschicht am Pfingsttag und desselben </w:t>
      </w:r>
      <w:proofErr w:type="spellStart"/>
      <w:r>
        <w:rPr>
          <w:rStyle w:val="screen-reader-text"/>
        </w:rPr>
        <w:t>Propheceyen</w:t>
      </w:r>
      <w:proofErr w:type="spellEnd"/>
      <w:r>
        <w:rPr>
          <w:rStyle w:val="screen-reader-text"/>
        </w:rPr>
        <w:t>.</w:t>
      </w:r>
      <w:r>
        <w:t xml:space="preserve"> </w:t>
      </w:r>
    </w:p>
    <w:p w14:paraId="555DE371" w14:textId="77777777" w:rsidR="009B1618" w:rsidRDefault="009B1618" w:rsidP="009B1618">
      <w:pPr>
        <w:pStyle w:val="StandardWeb"/>
      </w:pPr>
      <w:r>
        <w:t xml:space="preserve">1. Als zehen tag </w:t>
      </w:r>
      <w:proofErr w:type="spellStart"/>
      <w:r>
        <w:t>erschynnen</w:t>
      </w:r>
      <w:proofErr w:type="spellEnd"/>
      <w:r>
        <w:br/>
        <w:t xml:space="preserve">nach Christus </w:t>
      </w:r>
      <w:proofErr w:type="spellStart"/>
      <w:r>
        <w:t>hymelfart</w:t>
      </w:r>
      <w:proofErr w:type="spellEnd"/>
      <w:r>
        <w:t>,</w:t>
      </w:r>
      <w:r>
        <w:br/>
      </w:r>
      <w:proofErr w:type="spellStart"/>
      <w:r>
        <w:t>frü</w:t>
      </w:r>
      <w:proofErr w:type="spellEnd"/>
      <w:r>
        <w:t xml:space="preserve"> </w:t>
      </w:r>
      <w:proofErr w:type="spellStart"/>
      <w:r>
        <w:t>ynn</w:t>
      </w:r>
      <w:proofErr w:type="spellEnd"/>
      <w:r>
        <w:t xml:space="preserve"> der statt </w:t>
      </w:r>
      <w:proofErr w:type="spellStart"/>
      <w:r>
        <w:t>Hierusalem</w:t>
      </w:r>
      <w:proofErr w:type="spellEnd"/>
      <w:r>
        <w:br/>
        <w:t xml:space="preserve">der </w:t>
      </w:r>
      <w:proofErr w:type="spellStart"/>
      <w:r>
        <w:t>geyst</w:t>
      </w:r>
      <w:proofErr w:type="spellEnd"/>
      <w:r>
        <w:t xml:space="preserve"> gesendet </w:t>
      </w:r>
      <w:proofErr w:type="spellStart"/>
      <w:r>
        <w:t>wardt</w:t>
      </w:r>
      <w:proofErr w:type="spellEnd"/>
      <w:r>
        <w:br/>
        <w:t xml:space="preserve">Seyn Jüngern </w:t>
      </w:r>
      <w:proofErr w:type="spellStart"/>
      <w:r>
        <w:t>yn</w:t>
      </w:r>
      <w:proofErr w:type="spellEnd"/>
      <w:r>
        <w:t xml:space="preserve"> </w:t>
      </w:r>
      <w:proofErr w:type="spellStart"/>
      <w:r>
        <w:t>eym</w:t>
      </w:r>
      <w:proofErr w:type="spellEnd"/>
      <w:r>
        <w:t xml:space="preserve"> </w:t>
      </w:r>
      <w:proofErr w:type="spellStart"/>
      <w:r>
        <w:t>sal</w:t>
      </w:r>
      <w:proofErr w:type="spellEnd"/>
      <w:r>
        <w:t>,</w:t>
      </w:r>
      <w:r>
        <w:br/>
        <w:t xml:space="preserve">des </w:t>
      </w:r>
      <w:proofErr w:type="spellStart"/>
      <w:r>
        <w:t>sy</w:t>
      </w:r>
      <w:proofErr w:type="spellEnd"/>
      <w:r>
        <w:t xml:space="preserve"> versammelt </w:t>
      </w:r>
      <w:proofErr w:type="spellStart"/>
      <w:r>
        <w:t>wartten</w:t>
      </w:r>
      <w:proofErr w:type="spellEnd"/>
      <w:r>
        <w:t>,</w:t>
      </w:r>
      <w:r>
        <w:br/>
      </w:r>
      <w:proofErr w:type="spellStart"/>
      <w:r>
        <w:t>wy</w:t>
      </w:r>
      <w:proofErr w:type="spellEnd"/>
      <w:r>
        <w:t xml:space="preserve"> Christus </w:t>
      </w:r>
      <w:proofErr w:type="spellStart"/>
      <w:r>
        <w:t>yhn</w:t>
      </w:r>
      <w:proofErr w:type="spellEnd"/>
      <w:r>
        <w:t xml:space="preserve"> </w:t>
      </w:r>
      <w:proofErr w:type="spellStart"/>
      <w:r>
        <w:t>befalh</w:t>
      </w:r>
      <w:proofErr w:type="spellEnd"/>
      <w:r>
        <w:t>;</w:t>
      </w:r>
      <w:r>
        <w:br/>
        <w:t xml:space="preserve">von dann ist </w:t>
      </w:r>
      <w:proofErr w:type="spellStart"/>
      <w:r>
        <w:t>außgangen</w:t>
      </w:r>
      <w:proofErr w:type="spellEnd"/>
      <w:r>
        <w:br/>
      </w:r>
      <w:proofErr w:type="spellStart"/>
      <w:r>
        <w:t>yn</w:t>
      </w:r>
      <w:proofErr w:type="spellEnd"/>
      <w:r>
        <w:t xml:space="preserve"> alle </w:t>
      </w:r>
      <w:proofErr w:type="spellStart"/>
      <w:r>
        <w:t>weldt</w:t>
      </w:r>
      <w:proofErr w:type="spellEnd"/>
      <w:r>
        <w:t xml:space="preserve"> </w:t>
      </w:r>
      <w:proofErr w:type="spellStart"/>
      <w:r>
        <w:t>yhr</w:t>
      </w:r>
      <w:proofErr w:type="spellEnd"/>
      <w:r>
        <w:t xml:space="preserve"> </w:t>
      </w:r>
      <w:proofErr w:type="spellStart"/>
      <w:r>
        <w:t>schall</w:t>
      </w:r>
      <w:proofErr w:type="spellEnd"/>
      <w:r>
        <w:t>.</w:t>
      </w:r>
    </w:p>
    <w:p w14:paraId="0DEB49B5" w14:textId="77777777" w:rsidR="009B1618" w:rsidRDefault="009B1618" w:rsidP="009B1618">
      <w:pPr>
        <w:pStyle w:val="StandardWeb"/>
      </w:pPr>
      <w:r>
        <w:t xml:space="preserve">2. Da </w:t>
      </w:r>
      <w:proofErr w:type="spellStart"/>
      <w:r>
        <w:t>sy</w:t>
      </w:r>
      <w:proofErr w:type="spellEnd"/>
      <w:r>
        <w:t xml:space="preserve"> der </w:t>
      </w:r>
      <w:proofErr w:type="spellStart"/>
      <w:r>
        <w:t>geyst</w:t>
      </w:r>
      <w:proofErr w:type="spellEnd"/>
      <w:r>
        <w:t xml:space="preserve"> erfüllet</w:t>
      </w:r>
      <w:r>
        <w:br/>
        <w:t xml:space="preserve">mit </w:t>
      </w:r>
      <w:proofErr w:type="spellStart"/>
      <w:r>
        <w:t>czungen</w:t>
      </w:r>
      <w:proofErr w:type="spellEnd"/>
      <w:r>
        <w:t xml:space="preserve"> mancher </w:t>
      </w:r>
      <w:proofErr w:type="spellStart"/>
      <w:r>
        <w:t>weyß</w:t>
      </w:r>
      <w:proofErr w:type="spellEnd"/>
      <w:r>
        <w:br/>
        <w:t xml:space="preserve">als </w:t>
      </w:r>
      <w:proofErr w:type="spellStart"/>
      <w:r>
        <w:t>künlich</w:t>
      </w:r>
      <w:proofErr w:type="spellEnd"/>
      <w:r>
        <w:t xml:space="preserve"> </w:t>
      </w:r>
      <w:proofErr w:type="spellStart"/>
      <w:r>
        <w:t>sy</w:t>
      </w:r>
      <w:proofErr w:type="spellEnd"/>
      <w:r>
        <w:t xml:space="preserve"> </w:t>
      </w:r>
      <w:proofErr w:type="spellStart"/>
      <w:r>
        <w:t>verkündten</w:t>
      </w:r>
      <w:proofErr w:type="spellEnd"/>
      <w:r>
        <w:br/>
        <w:t xml:space="preserve">das </w:t>
      </w:r>
      <w:proofErr w:type="spellStart"/>
      <w:r>
        <w:t>götlich</w:t>
      </w:r>
      <w:proofErr w:type="spellEnd"/>
      <w:r>
        <w:t xml:space="preserve"> </w:t>
      </w:r>
      <w:proofErr w:type="spellStart"/>
      <w:r>
        <w:t>wort</w:t>
      </w:r>
      <w:proofErr w:type="spellEnd"/>
      <w:r>
        <w:t xml:space="preserve"> und </w:t>
      </w:r>
      <w:proofErr w:type="spellStart"/>
      <w:r>
        <w:t>preyß</w:t>
      </w:r>
      <w:proofErr w:type="spellEnd"/>
      <w:r>
        <w:t>,</w:t>
      </w:r>
      <w:r>
        <w:br/>
        <w:t xml:space="preserve">Das man </w:t>
      </w:r>
      <w:proofErr w:type="spellStart"/>
      <w:r>
        <w:t>sy</w:t>
      </w:r>
      <w:proofErr w:type="spellEnd"/>
      <w:r>
        <w:t xml:space="preserve"> acht </w:t>
      </w:r>
      <w:proofErr w:type="spellStart"/>
      <w:r>
        <w:t>vol</w:t>
      </w:r>
      <w:proofErr w:type="spellEnd"/>
      <w:r>
        <w:t xml:space="preserve"> </w:t>
      </w:r>
      <w:proofErr w:type="spellStart"/>
      <w:r>
        <w:t>weyn</w:t>
      </w:r>
      <w:proofErr w:type="spellEnd"/>
      <w:r>
        <w:br/>
        <w:t xml:space="preserve">und </w:t>
      </w:r>
      <w:proofErr w:type="spellStart"/>
      <w:r>
        <w:t>yhn</w:t>
      </w:r>
      <w:proofErr w:type="spellEnd"/>
      <w:r>
        <w:t xml:space="preserve"> </w:t>
      </w:r>
      <w:proofErr w:type="spellStart"/>
      <w:r>
        <w:t>solchs</w:t>
      </w:r>
      <w:proofErr w:type="spellEnd"/>
      <w:r>
        <w:t xml:space="preserve"> zu </w:t>
      </w:r>
      <w:proofErr w:type="spellStart"/>
      <w:r>
        <w:t>vermeyden</w:t>
      </w:r>
      <w:proofErr w:type="spellEnd"/>
      <w:r>
        <w:br/>
        <w:t xml:space="preserve">gebot bey straff und </w:t>
      </w:r>
      <w:proofErr w:type="spellStart"/>
      <w:r>
        <w:t>peyn</w:t>
      </w:r>
      <w:proofErr w:type="spellEnd"/>
      <w:r>
        <w:t>.</w:t>
      </w:r>
      <w:r>
        <w:br/>
      </w:r>
      <w:proofErr w:type="spellStart"/>
      <w:r>
        <w:t>Sy</w:t>
      </w:r>
      <w:proofErr w:type="spellEnd"/>
      <w:r>
        <w:t xml:space="preserve"> sprachen, das sich </w:t>
      </w:r>
      <w:proofErr w:type="spellStart"/>
      <w:r>
        <w:t>czymet</w:t>
      </w:r>
      <w:proofErr w:type="spellEnd"/>
      <w:r>
        <w:t>,</w:t>
      </w:r>
      <w:r>
        <w:br/>
      </w:r>
      <w:proofErr w:type="spellStart"/>
      <w:r>
        <w:t>Got</w:t>
      </w:r>
      <w:proofErr w:type="spellEnd"/>
      <w:r>
        <w:t xml:space="preserve"> mehr gehorsam seyn.</w:t>
      </w:r>
    </w:p>
    <w:p w14:paraId="16776E90" w14:textId="77777777" w:rsidR="009B1618" w:rsidRDefault="009B1618" w:rsidP="009B1618">
      <w:pPr>
        <w:pStyle w:val="StandardWeb"/>
      </w:pPr>
      <w:r>
        <w:t>3. Sannt Peters erste predig</w:t>
      </w:r>
      <w:r>
        <w:br/>
      </w:r>
      <w:proofErr w:type="spellStart"/>
      <w:r>
        <w:t>dy</w:t>
      </w:r>
      <w:proofErr w:type="spellEnd"/>
      <w:r>
        <w:t xml:space="preserve"> </w:t>
      </w:r>
      <w:proofErr w:type="spellStart"/>
      <w:r>
        <w:t>glawbing</w:t>
      </w:r>
      <w:proofErr w:type="spellEnd"/>
      <w:r>
        <w:t xml:space="preserve"> hat </w:t>
      </w:r>
      <w:proofErr w:type="spellStart"/>
      <w:r>
        <w:t>gemert</w:t>
      </w:r>
      <w:proofErr w:type="spellEnd"/>
      <w:r>
        <w:t>,</w:t>
      </w:r>
      <w:r>
        <w:br/>
        <w:t xml:space="preserve">das er an </w:t>
      </w:r>
      <w:proofErr w:type="spellStart"/>
      <w:r>
        <w:t>dysem</w:t>
      </w:r>
      <w:proofErr w:type="spellEnd"/>
      <w:r>
        <w:t xml:space="preserve"> pfingsttag</w:t>
      </w:r>
      <w:r>
        <w:br/>
      </w:r>
      <w:proofErr w:type="spellStart"/>
      <w:r>
        <w:t>drey</w:t>
      </w:r>
      <w:proofErr w:type="spellEnd"/>
      <w:r>
        <w:t xml:space="preserve"> tausend </w:t>
      </w:r>
      <w:proofErr w:type="spellStart"/>
      <w:r>
        <w:t>seel</w:t>
      </w:r>
      <w:proofErr w:type="spellEnd"/>
      <w:r>
        <w:t xml:space="preserve"> </w:t>
      </w:r>
      <w:proofErr w:type="spellStart"/>
      <w:r>
        <w:t>bekert</w:t>
      </w:r>
      <w:proofErr w:type="spellEnd"/>
      <w:r>
        <w:t>.</w:t>
      </w:r>
      <w:r>
        <w:br/>
        <w:t xml:space="preserve">All sprachen noh und </w:t>
      </w:r>
      <w:proofErr w:type="spellStart"/>
      <w:r>
        <w:t>weyt</w:t>
      </w:r>
      <w:proofErr w:type="spellEnd"/>
      <w:r>
        <w:br/>
        <w:t xml:space="preserve">der Jüngern </w:t>
      </w:r>
      <w:proofErr w:type="spellStart"/>
      <w:r>
        <w:t>ler</w:t>
      </w:r>
      <w:proofErr w:type="spellEnd"/>
      <w:r>
        <w:t xml:space="preserve"> </w:t>
      </w:r>
      <w:proofErr w:type="spellStart"/>
      <w:r>
        <w:t>verstunden</w:t>
      </w:r>
      <w:proofErr w:type="spellEnd"/>
      <w:r>
        <w:t>;</w:t>
      </w:r>
      <w:r>
        <w:br/>
        <w:t xml:space="preserve">von </w:t>
      </w:r>
      <w:proofErr w:type="spellStart"/>
      <w:r>
        <w:t>dyser</w:t>
      </w:r>
      <w:proofErr w:type="spellEnd"/>
      <w:r>
        <w:t xml:space="preserve"> letzten </w:t>
      </w:r>
      <w:proofErr w:type="spellStart"/>
      <w:r>
        <w:t>czeyt</w:t>
      </w:r>
      <w:proofErr w:type="spellEnd"/>
      <w:r>
        <w:br/>
      </w:r>
      <w:proofErr w:type="spellStart"/>
      <w:r>
        <w:t>Johel</w:t>
      </w:r>
      <w:proofErr w:type="spellEnd"/>
      <w:r>
        <w:t xml:space="preserve">, der </w:t>
      </w:r>
      <w:proofErr w:type="spellStart"/>
      <w:r>
        <w:t>heylg</w:t>
      </w:r>
      <w:proofErr w:type="spellEnd"/>
      <w:r>
        <w:t xml:space="preserve"> </w:t>
      </w:r>
      <w:proofErr w:type="spellStart"/>
      <w:r>
        <w:t>prophete</w:t>
      </w:r>
      <w:proofErr w:type="spellEnd"/>
      <w:r>
        <w:t>,</w:t>
      </w:r>
      <w:r>
        <w:br/>
        <w:t xml:space="preserve">lang vormals </w:t>
      </w:r>
      <w:proofErr w:type="spellStart"/>
      <w:r>
        <w:t>propheceyt</w:t>
      </w:r>
      <w:proofErr w:type="spellEnd"/>
      <w:r>
        <w:t>.</w:t>
      </w:r>
    </w:p>
    <w:p w14:paraId="7ED93A90" w14:textId="77777777" w:rsidR="009B1618" w:rsidRDefault="009B1618" w:rsidP="009B1618">
      <w:pPr>
        <w:pStyle w:val="StandardWeb"/>
      </w:pPr>
      <w:r>
        <w:t xml:space="preserve">4. Was Christus </w:t>
      </w:r>
      <w:proofErr w:type="spellStart"/>
      <w:r>
        <w:t>auß</w:t>
      </w:r>
      <w:proofErr w:type="spellEnd"/>
      <w:r>
        <w:t xml:space="preserve"> dem </w:t>
      </w:r>
      <w:proofErr w:type="spellStart"/>
      <w:r>
        <w:t>vater</w:t>
      </w:r>
      <w:proofErr w:type="spellEnd"/>
      <w:r>
        <w:br/>
        <w:t xml:space="preserve">vor </w:t>
      </w:r>
      <w:proofErr w:type="spellStart"/>
      <w:r>
        <w:t>leyblich</w:t>
      </w:r>
      <w:proofErr w:type="spellEnd"/>
      <w:r>
        <w:t xml:space="preserve"> hat </w:t>
      </w:r>
      <w:proofErr w:type="spellStart"/>
      <w:r>
        <w:t>gelert</w:t>
      </w:r>
      <w:proofErr w:type="spellEnd"/>
      <w:r>
        <w:t>,</w:t>
      </w:r>
      <w:r>
        <w:br/>
        <w:t>das hat den lieben Jüngern</w:t>
      </w:r>
      <w:r>
        <w:br/>
        <w:t xml:space="preserve">der </w:t>
      </w:r>
      <w:proofErr w:type="spellStart"/>
      <w:r>
        <w:t>götlich</w:t>
      </w:r>
      <w:proofErr w:type="spellEnd"/>
      <w:r>
        <w:t xml:space="preserve"> </w:t>
      </w:r>
      <w:proofErr w:type="spellStart"/>
      <w:r>
        <w:t>geyst</w:t>
      </w:r>
      <w:proofErr w:type="spellEnd"/>
      <w:r>
        <w:t xml:space="preserve"> </w:t>
      </w:r>
      <w:proofErr w:type="spellStart"/>
      <w:r>
        <w:t>erklert</w:t>
      </w:r>
      <w:proofErr w:type="spellEnd"/>
      <w:r>
        <w:t>.</w:t>
      </w:r>
      <w:r>
        <w:br/>
        <w:t xml:space="preserve">Von Christo </w:t>
      </w:r>
      <w:proofErr w:type="spellStart"/>
      <w:r>
        <w:t>nam</w:t>
      </w:r>
      <w:proofErr w:type="spellEnd"/>
      <w:r>
        <w:t xml:space="preserve"> ers </w:t>
      </w:r>
      <w:proofErr w:type="spellStart"/>
      <w:r>
        <w:t>eyn</w:t>
      </w:r>
      <w:proofErr w:type="spellEnd"/>
      <w:r>
        <w:t>,</w:t>
      </w:r>
      <w:r>
        <w:br/>
        <w:t xml:space="preserve">wes uns </w:t>
      </w:r>
      <w:proofErr w:type="spellStart"/>
      <w:r>
        <w:t>gebürt</w:t>
      </w:r>
      <w:proofErr w:type="spellEnd"/>
      <w:r>
        <w:t xml:space="preserve"> zu wissen,</w:t>
      </w:r>
      <w:r>
        <w:br/>
        <w:t xml:space="preserve">gab </w:t>
      </w:r>
      <w:proofErr w:type="spellStart"/>
      <w:r>
        <w:t>yhn</w:t>
      </w:r>
      <w:proofErr w:type="spellEnd"/>
      <w:r>
        <w:t xml:space="preserve"> </w:t>
      </w:r>
      <w:proofErr w:type="spellStart"/>
      <w:r>
        <w:t>yunß</w:t>
      </w:r>
      <w:proofErr w:type="spellEnd"/>
      <w:r>
        <w:t xml:space="preserve"> </w:t>
      </w:r>
      <w:proofErr w:type="spellStart"/>
      <w:r>
        <w:t>hertzen</w:t>
      </w:r>
      <w:proofErr w:type="spellEnd"/>
      <w:r>
        <w:t xml:space="preserve"> </w:t>
      </w:r>
      <w:proofErr w:type="spellStart"/>
      <w:r>
        <w:t>schreyn</w:t>
      </w:r>
      <w:proofErr w:type="spellEnd"/>
      <w:r>
        <w:t>,</w:t>
      </w:r>
      <w:r>
        <w:br/>
        <w:t xml:space="preserve">daß </w:t>
      </w:r>
      <w:proofErr w:type="spellStart"/>
      <w:r>
        <w:t>sy</w:t>
      </w:r>
      <w:proofErr w:type="spellEnd"/>
      <w:r>
        <w:t xml:space="preserve"> </w:t>
      </w:r>
      <w:proofErr w:type="spellStart"/>
      <w:r>
        <w:t>anß</w:t>
      </w:r>
      <w:proofErr w:type="spellEnd"/>
      <w:r>
        <w:t xml:space="preserve"> end der erden</w:t>
      </w:r>
      <w:r>
        <w:br/>
        <w:t>des zeugen sollen seyn.</w:t>
      </w:r>
    </w:p>
    <w:p w14:paraId="6EA8A59D" w14:textId="77777777" w:rsidR="009B1618" w:rsidRDefault="009B1618" w:rsidP="009B1618">
      <w:pPr>
        <w:pStyle w:val="StandardWeb"/>
      </w:pPr>
      <w:r>
        <w:t xml:space="preserve">5. O </w:t>
      </w:r>
      <w:proofErr w:type="spellStart"/>
      <w:r>
        <w:t>herr</w:t>
      </w:r>
      <w:proofErr w:type="spellEnd"/>
      <w:r>
        <w:t xml:space="preserve"> </w:t>
      </w:r>
      <w:proofErr w:type="spellStart"/>
      <w:r>
        <w:t>wolst</w:t>
      </w:r>
      <w:proofErr w:type="spellEnd"/>
      <w:r>
        <w:t xml:space="preserve"> uns erhalten</w:t>
      </w:r>
      <w:r>
        <w:br/>
      </w:r>
      <w:proofErr w:type="spellStart"/>
      <w:r>
        <w:t>yn</w:t>
      </w:r>
      <w:proofErr w:type="spellEnd"/>
      <w:r>
        <w:t xml:space="preserve"> </w:t>
      </w:r>
      <w:proofErr w:type="spellStart"/>
      <w:r>
        <w:t>dyser</w:t>
      </w:r>
      <w:proofErr w:type="spellEnd"/>
      <w:r>
        <w:t xml:space="preserve"> </w:t>
      </w:r>
      <w:proofErr w:type="spellStart"/>
      <w:r>
        <w:t>selgen</w:t>
      </w:r>
      <w:proofErr w:type="spellEnd"/>
      <w:r>
        <w:t xml:space="preserve"> lehr,</w:t>
      </w:r>
      <w:r>
        <w:br/>
        <w:t xml:space="preserve">laß uns davon </w:t>
      </w:r>
      <w:proofErr w:type="spellStart"/>
      <w:r>
        <w:t>nit</w:t>
      </w:r>
      <w:proofErr w:type="spellEnd"/>
      <w:r>
        <w:t xml:space="preserve"> spalten</w:t>
      </w:r>
      <w:r>
        <w:br/>
      </w:r>
      <w:proofErr w:type="spellStart"/>
      <w:r>
        <w:t>peyn</w:t>
      </w:r>
      <w:proofErr w:type="spellEnd"/>
      <w:r>
        <w:t xml:space="preserve">, </w:t>
      </w:r>
      <w:proofErr w:type="spellStart"/>
      <w:r>
        <w:t>weldtlich</w:t>
      </w:r>
      <w:proofErr w:type="spellEnd"/>
      <w:r>
        <w:t xml:space="preserve"> </w:t>
      </w:r>
      <w:proofErr w:type="spellStart"/>
      <w:r>
        <w:t>schand</w:t>
      </w:r>
      <w:proofErr w:type="spellEnd"/>
      <w:r>
        <w:t xml:space="preserve"> noch </w:t>
      </w:r>
      <w:proofErr w:type="spellStart"/>
      <w:r>
        <w:t>eer</w:t>
      </w:r>
      <w:proofErr w:type="spellEnd"/>
      <w:r>
        <w:t>.</w:t>
      </w:r>
      <w:r>
        <w:br/>
        <w:t xml:space="preserve">Hör unser bitt </w:t>
      </w:r>
      <w:proofErr w:type="spellStart"/>
      <w:r>
        <w:t>unnd</w:t>
      </w:r>
      <w:proofErr w:type="spellEnd"/>
      <w:r>
        <w:t xml:space="preserve"> klag,</w:t>
      </w:r>
      <w:r>
        <w:br/>
      </w:r>
      <w:proofErr w:type="spellStart"/>
      <w:r>
        <w:t>hilff</w:t>
      </w:r>
      <w:proofErr w:type="spellEnd"/>
      <w:r>
        <w:t xml:space="preserve">, das in </w:t>
      </w:r>
      <w:proofErr w:type="spellStart"/>
      <w:r>
        <w:t>keynen</w:t>
      </w:r>
      <w:proofErr w:type="spellEnd"/>
      <w:r>
        <w:t xml:space="preserve"> </w:t>
      </w:r>
      <w:proofErr w:type="spellStart"/>
      <w:r>
        <w:t>nöten</w:t>
      </w:r>
      <w:proofErr w:type="spellEnd"/>
      <w:r>
        <w:br/>
        <w:t xml:space="preserve">der </w:t>
      </w:r>
      <w:proofErr w:type="spellStart"/>
      <w:r>
        <w:t>glawb</w:t>
      </w:r>
      <w:proofErr w:type="spellEnd"/>
      <w:r>
        <w:t xml:space="preserve"> </w:t>
      </w:r>
      <w:proofErr w:type="spellStart"/>
      <w:r>
        <w:t>ynn</w:t>
      </w:r>
      <w:proofErr w:type="spellEnd"/>
      <w:r>
        <w:t xml:space="preserve"> uns </w:t>
      </w:r>
      <w:proofErr w:type="spellStart"/>
      <w:r>
        <w:t>verczag</w:t>
      </w:r>
      <w:proofErr w:type="spellEnd"/>
      <w:r>
        <w:t>,</w:t>
      </w:r>
      <w:r>
        <w:br/>
        <w:t>das wir den frey bekennen;</w:t>
      </w:r>
      <w:r>
        <w:br/>
      </w:r>
      <w:proofErr w:type="spellStart"/>
      <w:r>
        <w:t>deyn</w:t>
      </w:r>
      <w:proofErr w:type="spellEnd"/>
      <w:r>
        <w:t xml:space="preserve"> </w:t>
      </w:r>
      <w:proofErr w:type="spellStart"/>
      <w:r>
        <w:t>geyst</w:t>
      </w:r>
      <w:proofErr w:type="spellEnd"/>
      <w:r>
        <w:t xml:space="preserve"> das </w:t>
      </w:r>
      <w:proofErr w:type="spellStart"/>
      <w:r>
        <w:t>alls</w:t>
      </w:r>
      <w:proofErr w:type="spellEnd"/>
      <w:r>
        <w:t xml:space="preserve"> vermag.</w:t>
      </w:r>
    </w:p>
    <w:p w14:paraId="6060A7C5" w14:textId="07074781" w:rsidR="009B1618" w:rsidRDefault="009B1618" w:rsidP="009B1618">
      <w:pPr>
        <w:pStyle w:val="berschrift1"/>
      </w:pPr>
      <w:proofErr w:type="spellStart"/>
      <w:r>
        <w:rPr>
          <w:rStyle w:val="screen-reader-text"/>
        </w:rPr>
        <w:t>Eyn</w:t>
      </w:r>
      <w:proofErr w:type="spellEnd"/>
      <w:r>
        <w:rPr>
          <w:rStyle w:val="screen-reader-text"/>
        </w:rPr>
        <w:t xml:space="preserve"> </w:t>
      </w:r>
      <w:proofErr w:type="spellStart"/>
      <w:r>
        <w:rPr>
          <w:rStyle w:val="screen-reader-text"/>
        </w:rPr>
        <w:t>gesang</w:t>
      </w:r>
      <w:proofErr w:type="spellEnd"/>
      <w:r>
        <w:rPr>
          <w:rStyle w:val="screen-reader-text"/>
        </w:rPr>
        <w:t xml:space="preserve"> von der geschicht Christi </w:t>
      </w:r>
      <w:proofErr w:type="spellStart"/>
      <w:r>
        <w:rPr>
          <w:rStyle w:val="screen-reader-text"/>
        </w:rPr>
        <w:t>hymelfart</w:t>
      </w:r>
      <w:proofErr w:type="spellEnd"/>
      <w:r>
        <w:rPr>
          <w:rStyle w:val="screen-reader-text"/>
        </w:rPr>
        <w:t xml:space="preserve"> und desselben </w:t>
      </w:r>
      <w:proofErr w:type="spellStart"/>
      <w:r>
        <w:rPr>
          <w:rStyle w:val="screen-reader-text"/>
        </w:rPr>
        <w:t>propheceyen</w:t>
      </w:r>
      <w:proofErr w:type="spellEnd"/>
      <w:r>
        <w:rPr>
          <w:rStyle w:val="screen-reader-text"/>
        </w:rPr>
        <w:t>.</w:t>
      </w:r>
      <w:r>
        <w:t xml:space="preserve"> </w:t>
      </w:r>
    </w:p>
    <w:p w14:paraId="3E3B836E" w14:textId="77777777" w:rsidR="009B1618" w:rsidRDefault="009B1618" w:rsidP="009B1618">
      <w:pPr>
        <w:pStyle w:val="StandardWeb"/>
      </w:pPr>
      <w:r>
        <w:t xml:space="preserve">1. Als </w:t>
      </w:r>
      <w:proofErr w:type="spellStart"/>
      <w:r>
        <w:t>viertzick</w:t>
      </w:r>
      <w:proofErr w:type="spellEnd"/>
      <w:r>
        <w:t xml:space="preserve"> tag </w:t>
      </w:r>
      <w:proofErr w:type="spellStart"/>
      <w:r>
        <w:t>erschynnen</w:t>
      </w:r>
      <w:proofErr w:type="spellEnd"/>
      <w:r>
        <w:br/>
        <w:t xml:space="preserve">nach Christus </w:t>
      </w:r>
      <w:proofErr w:type="spellStart"/>
      <w:r>
        <w:t>aufferstehn</w:t>
      </w:r>
      <w:proofErr w:type="spellEnd"/>
      <w:r>
        <w:t>,</w:t>
      </w:r>
      <w:r>
        <w:br/>
      </w:r>
      <w:proofErr w:type="spellStart"/>
      <w:r>
        <w:t>thet</w:t>
      </w:r>
      <w:proofErr w:type="spellEnd"/>
      <w:r>
        <w:t xml:space="preserve"> er mit </w:t>
      </w:r>
      <w:proofErr w:type="spellStart"/>
      <w:r>
        <w:t>seynen</w:t>
      </w:r>
      <w:proofErr w:type="spellEnd"/>
      <w:r>
        <w:t xml:space="preserve"> Jüngern</w:t>
      </w:r>
      <w:r>
        <w:br/>
      </w:r>
      <w:proofErr w:type="spellStart"/>
      <w:r>
        <w:t>auß</w:t>
      </w:r>
      <w:proofErr w:type="spellEnd"/>
      <w:r>
        <w:t xml:space="preserve"> an den </w:t>
      </w:r>
      <w:proofErr w:type="spellStart"/>
      <w:r>
        <w:t>ölberg</w:t>
      </w:r>
      <w:proofErr w:type="spellEnd"/>
      <w:r>
        <w:t xml:space="preserve"> gen.</w:t>
      </w:r>
      <w:r>
        <w:br/>
        <w:t xml:space="preserve">Da haben sie </w:t>
      </w:r>
      <w:proofErr w:type="spellStart"/>
      <w:r>
        <w:t>erkant</w:t>
      </w:r>
      <w:proofErr w:type="spellEnd"/>
      <w:r>
        <w:t>,</w:t>
      </w:r>
      <w:r>
        <w:br/>
        <w:t xml:space="preserve">das er </w:t>
      </w:r>
      <w:proofErr w:type="spellStart"/>
      <w:r>
        <w:t>czu</w:t>
      </w:r>
      <w:proofErr w:type="spellEnd"/>
      <w:r>
        <w:t xml:space="preserve"> </w:t>
      </w:r>
      <w:proofErr w:type="spellStart"/>
      <w:r>
        <w:t>hymel</w:t>
      </w:r>
      <w:proofErr w:type="spellEnd"/>
      <w:r>
        <w:t xml:space="preserve"> </w:t>
      </w:r>
      <w:proofErr w:type="spellStart"/>
      <w:r>
        <w:t>füre</w:t>
      </w:r>
      <w:proofErr w:type="spellEnd"/>
      <w:r>
        <w:t>,</w:t>
      </w:r>
      <w:r>
        <w:br/>
        <w:t xml:space="preserve">sitzt </w:t>
      </w:r>
      <w:proofErr w:type="spellStart"/>
      <w:r>
        <w:t>czu</w:t>
      </w:r>
      <w:proofErr w:type="spellEnd"/>
      <w:r>
        <w:t xml:space="preserve"> der rechten </w:t>
      </w:r>
      <w:proofErr w:type="spellStart"/>
      <w:r>
        <w:t>handt</w:t>
      </w:r>
      <w:proofErr w:type="spellEnd"/>
      <w:r>
        <w:t>,</w:t>
      </w:r>
      <w:r>
        <w:br/>
      </w:r>
      <w:proofErr w:type="spellStart"/>
      <w:r>
        <w:t>Got</w:t>
      </w:r>
      <w:proofErr w:type="spellEnd"/>
      <w:r>
        <w:t xml:space="preserve"> des </w:t>
      </w:r>
      <w:proofErr w:type="spellStart"/>
      <w:r>
        <w:t>almechting</w:t>
      </w:r>
      <w:proofErr w:type="spellEnd"/>
      <w:r>
        <w:t xml:space="preserve"> </w:t>
      </w:r>
      <w:proofErr w:type="spellStart"/>
      <w:r>
        <w:t>vatters</w:t>
      </w:r>
      <w:proofErr w:type="spellEnd"/>
      <w:r>
        <w:t>,</w:t>
      </w:r>
      <w:r>
        <w:br/>
        <w:t xml:space="preserve">der </w:t>
      </w:r>
      <w:proofErr w:type="spellStart"/>
      <w:r>
        <w:t>yhn</w:t>
      </w:r>
      <w:proofErr w:type="spellEnd"/>
      <w:r>
        <w:t xml:space="preserve"> herab gesandt.</w:t>
      </w:r>
    </w:p>
    <w:p w14:paraId="0C2DE41D" w14:textId="77777777" w:rsidR="009B1618" w:rsidRDefault="009B1618" w:rsidP="009B1618">
      <w:pPr>
        <w:pStyle w:val="StandardWeb"/>
      </w:pPr>
      <w:r>
        <w:t>2. Er ists, der von der erden</w:t>
      </w:r>
      <w:r>
        <w:br/>
      </w:r>
      <w:proofErr w:type="spellStart"/>
      <w:r>
        <w:t>steygt</w:t>
      </w:r>
      <w:proofErr w:type="spellEnd"/>
      <w:r>
        <w:t xml:space="preserve"> auf, </w:t>
      </w:r>
      <w:proofErr w:type="spellStart"/>
      <w:r>
        <w:t>plutfarb</w:t>
      </w:r>
      <w:proofErr w:type="spellEnd"/>
      <w:r>
        <w:t xml:space="preserve"> seyn </w:t>
      </w:r>
      <w:proofErr w:type="spellStart"/>
      <w:r>
        <w:t>kleydt</w:t>
      </w:r>
      <w:proofErr w:type="spellEnd"/>
      <w:r>
        <w:t>,</w:t>
      </w:r>
      <w:r>
        <w:br/>
      </w:r>
      <w:proofErr w:type="spellStart"/>
      <w:r>
        <w:t>gleych</w:t>
      </w:r>
      <w:proofErr w:type="spellEnd"/>
      <w:r>
        <w:t xml:space="preserve"> dem, der </w:t>
      </w:r>
      <w:proofErr w:type="spellStart"/>
      <w:r>
        <w:t>weynnpreß</w:t>
      </w:r>
      <w:proofErr w:type="spellEnd"/>
      <w:r>
        <w:t xml:space="preserve"> </w:t>
      </w:r>
      <w:proofErr w:type="spellStart"/>
      <w:r>
        <w:t>drittet</w:t>
      </w:r>
      <w:proofErr w:type="spellEnd"/>
      <w:r>
        <w:t>,</w:t>
      </w:r>
      <w:r>
        <w:br/>
      </w:r>
      <w:proofErr w:type="spellStart"/>
      <w:r>
        <w:t>vast</w:t>
      </w:r>
      <w:proofErr w:type="spellEnd"/>
      <w:r>
        <w:t xml:space="preserve"> </w:t>
      </w:r>
      <w:proofErr w:type="spellStart"/>
      <w:r>
        <w:t>rothfarb</w:t>
      </w:r>
      <w:proofErr w:type="spellEnd"/>
      <w:r>
        <w:t xml:space="preserve"> </w:t>
      </w:r>
      <w:proofErr w:type="spellStart"/>
      <w:r>
        <w:t>zubereyt</w:t>
      </w:r>
      <w:proofErr w:type="spellEnd"/>
      <w:r>
        <w:t>,</w:t>
      </w:r>
      <w:r>
        <w:br/>
      </w:r>
      <w:proofErr w:type="spellStart"/>
      <w:r>
        <w:t>Uffs</w:t>
      </w:r>
      <w:proofErr w:type="spellEnd"/>
      <w:r>
        <w:t xml:space="preserve"> </w:t>
      </w:r>
      <w:proofErr w:type="spellStart"/>
      <w:r>
        <w:t>köstlichst</w:t>
      </w:r>
      <w:proofErr w:type="spellEnd"/>
      <w:r>
        <w:t xml:space="preserve"> </w:t>
      </w:r>
      <w:proofErr w:type="spellStart"/>
      <w:r>
        <w:t>czyret</w:t>
      </w:r>
      <w:proofErr w:type="spellEnd"/>
      <w:r>
        <w:t xml:space="preserve"> geht;</w:t>
      </w:r>
      <w:r>
        <w:br/>
      </w:r>
      <w:proofErr w:type="spellStart"/>
      <w:r>
        <w:t>inn</w:t>
      </w:r>
      <w:proofErr w:type="spellEnd"/>
      <w:r>
        <w:t xml:space="preserve"> </w:t>
      </w:r>
      <w:proofErr w:type="spellStart"/>
      <w:r>
        <w:t>mennig</w:t>
      </w:r>
      <w:proofErr w:type="spellEnd"/>
      <w:r>
        <w:t xml:space="preserve"> </w:t>
      </w:r>
      <w:proofErr w:type="spellStart"/>
      <w:r>
        <w:t>seyner</w:t>
      </w:r>
      <w:proofErr w:type="spellEnd"/>
      <w:r>
        <w:t xml:space="preserve"> </w:t>
      </w:r>
      <w:proofErr w:type="spellStart"/>
      <w:r>
        <w:t>krefften</w:t>
      </w:r>
      <w:proofErr w:type="spellEnd"/>
      <w:r>
        <w:br/>
      </w:r>
      <w:proofErr w:type="spellStart"/>
      <w:r>
        <w:t>selgmachend</w:t>
      </w:r>
      <w:proofErr w:type="spellEnd"/>
      <w:r>
        <w:t xml:space="preserve"> </w:t>
      </w:r>
      <w:proofErr w:type="spellStart"/>
      <w:r>
        <w:t>warheit</w:t>
      </w:r>
      <w:proofErr w:type="spellEnd"/>
      <w:r>
        <w:t xml:space="preserve"> </w:t>
      </w:r>
      <w:proofErr w:type="spellStart"/>
      <w:r>
        <w:t>redt</w:t>
      </w:r>
      <w:proofErr w:type="spellEnd"/>
      <w:r>
        <w:t>,</w:t>
      </w:r>
      <w:r>
        <w:br/>
        <w:t xml:space="preserve">für uns di </w:t>
      </w:r>
      <w:proofErr w:type="spellStart"/>
      <w:r>
        <w:t>preß</w:t>
      </w:r>
      <w:proofErr w:type="spellEnd"/>
      <w:r>
        <w:t xml:space="preserve"> des </w:t>
      </w:r>
      <w:proofErr w:type="spellStart"/>
      <w:r>
        <w:t>kreutzes</w:t>
      </w:r>
      <w:proofErr w:type="spellEnd"/>
      <w:r>
        <w:br/>
      </w:r>
      <w:proofErr w:type="spellStart"/>
      <w:r>
        <w:t>hy</w:t>
      </w:r>
      <w:proofErr w:type="spellEnd"/>
      <w:r>
        <w:t xml:space="preserve"> </w:t>
      </w:r>
      <w:proofErr w:type="spellStart"/>
      <w:r>
        <w:t>eynig</w:t>
      </w:r>
      <w:proofErr w:type="spellEnd"/>
      <w:r>
        <w:t xml:space="preserve"> </w:t>
      </w:r>
      <w:proofErr w:type="spellStart"/>
      <w:r>
        <w:t>dretten</w:t>
      </w:r>
      <w:proofErr w:type="spellEnd"/>
      <w:r>
        <w:t xml:space="preserve"> </w:t>
      </w:r>
      <w:proofErr w:type="spellStart"/>
      <w:r>
        <w:t>thet</w:t>
      </w:r>
      <w:proofErr w:type="spellEnd"/>
      <w:r>
        <w:t>.</w:t>
      </w:r>
    </w:p>
    <w:p w14:paraId="5794E09C" w14:textId="77777777" w:rsidR="009B1618" w:rsidRDefault="009B1618" w:rsidP="009B1618">
      <w:pPr>
        <w:pStyle w:val="StandardWeb"/>
      </w:pPr>
      <w:r>
        <w:t xml:space="preserve">3. Christus der </w:t>
      </w:r>
      <w:proofErr w:type="spellStart"/>
      <w:r>
        <w:t>aufgestygen</w:t>
      </w:r>
      <w:proofErr w:type="spellEnd"/>
      <w:r>
        <w:t>,</w:t>
      </w:r>
      <w:r>
        <w:br/>
        <w:t xml:space="preserve">ist unser </w:t>
      </w:r>
      <w:proofErr w:type="spellStart"/>
      <w:r>
        <w:t>köng</w:t>
      </w:r>
      <w:proofErr w:type="spellEnd"/>
      <w:r>
        <w:t xml:space="preserve"> und </w:t>
      </w:r>
      <w:proofErr w:type="spellStart"/>
      <w:r>
        <w:t>haubt</w:t>
      </w:r>
      <w:proofErr w:type="spellEnd"/>
      <w:r>
        <w:t>,</w:t>
      </w:r>
      <w:r>
        <w:br/>
      </w:r>
      <w:proofErr w:type="spellStart"/>
      <w:r>
        <w:t>durchbrechent</w:t>
      </w:r>
      <w:proofErr w:type="spellEnd"/>
      <w:r>
        <w:t xml:space="preserve"> mit den </w:t>
      </w:r>
      <w:proofErr w:type="spellStart"/>
      <w:r>
        <w:t>seynen</w:t>
      </w:r>
      <w:proofErr w:type="spellEnd"/>
      <w:r>
        <w:t>,</w:t>
      </w:r>
      <w:r>
        <w:br/>
      </w:r>
      <w:proofErr w:type="spellStart"/>
      <w:r>
        <w:t>vons</w:t>
      </w:r>
      <w:proofErr w:type="spellEnd"/>
      <w:r>
        <w:t xml:space="preserve"> </w:t>
      </w:r>
      <w:proofErr w:type="spellStart"/>
      <w:r>
        <w:t>teuffels</w:t>
      </w:r>
      <w:proofErr w:type="spellEnd"/>
      <w:r>
        <w:t xml:space="preserve"> </w:t>
      </w:r>
      <w:proofErr w:type="spellStart"/>
      <w:r>
        <w:t>gwaldt</w:t>
      </w:r>
      <w:proofErr w:type="spellEnd"/>
      <w:r>
        <w:t xml:space="preserve"> geraubt,</w:t>
      </w:r>
      <w:r>
        <w:br/>
        <w:t xml:space="preserve">Und </w:t>
      </w:r>
      <w:proofErr w:type="spellStart"/>
      <w:r>
        <w:t>ynn</w:t>
      </w:r>
      <w:proofErr w:type="spellEnd"/>
      <w:r>
        <w:t xml:space="preserve"> </w:t>
      </w:r>
      <w:proofErr w:type="spellStart"/>
      <w:r>
        <w:t>dy</w:t>
      </w:r>
      <w:proofErr w:type="spellEnd"/>
      <w:r>
        <w:t xml:space="preserve"> </w:t>
      </w:r>
      <w:proofErr w:type="spellStart"/>
      <w:r>
        <w:t>höh</w:t>
      </w:r>
      <w:proofErr w:type="spellEnd"/>
      <w:r>
        <w:t xml:space="preserve"> </w:t>
      </w:r>
      <w:proofErr w:type="spellStart"/>
      <w:r>
        <w:t>gefürt</w:t>
      </w:r>
      <w:proofErr w:type="spellEnd"/>
      <w:r>
        <w:t>;</w:t>
      </w:r>
      <w:r>
        <w:br/>
        <w:t xml:space="preserve">seyn gangen durch </w:t>
      </w:r>
      <w:proofErr w:type="spellStart"/>
      <w:r>
        <w:t>dy</w:t>
      </w:r>
      <w:proofErr w:type="spellEnd"/>
      <w:r>
        <w:t xml:space="preserve"> </w:t>
      </w:r>
      <w:proofErr w:type="spellStart"/>
      <w:r>
        <w:t>pforten</w:t>
      </w:r>
      <w:proofErr w:type="spellEnd"/>
      <w:r>
        <w:t>,</w:t>
      </w:r>
      <w:r>
        <w:br/>
        <w:t xml:space="preserve">seyn </w:t>
      </w:r>
      <w:proofErr w:type="spellStart"/>
      <w:r>
        <w:t>herrschung</w:t>
      </w:r>
      <w:proofErr w:type="spellEnd"/>
      <w:r>
        <w:t xml:space="preserve"> </w:t>
      </w:r>
      <w:proofErr w:type="spellStart"/>
      <w:r>
        <w:t>wirt</w:t>
      </w:r>
      <w:proofErr w:type="spellEnd"/>
      <w:r>
        <w:t xml:space="preserve"> gespürt;</w:t>
      </w:r>
      <w:r>
        <w:br/>
        <w:t xml:space="preserve">im </w:t>
      </w:r>
      <w:proofErr w:type="spellStart"/>
      <w:r>
        <w:t>hymelischen</w:t>
      </w:r>
      <w:proofErr w:type="spellEnd"/>
      <w:r>
        <w:t xml:space="preserve"> wesen</w:t>
      </w:r>
      <w:r>
        <w:br/>
      </w:r>
      <w:proofErr w:type="spellStart"/>
      <w:r>
        <w:t>yhm</w:t>
      </w:r>
      <w:proofErr w:type="spellEnd"/>
      <w:r>
        <w:t xml:space="preserve"> aller </w:t>
      </w:r>
      <w:proofErr w:type="spellStart"/>
      <w:r>
        <w:t>gwalt</w:t>
      </w:r>
      <w:proofErr w:type="spellEnd"/>
      <w:r>
        <w:t xml:space="preserve"> </w:t>
      </w:r>
      <w:proofErr w:type="spellStart"/>
      <w:r>
        <w:t>gebürt</w:t>
      </w:r>
      <w:proofErr w:type="spellEnd"/>
      <w:r>
        <w:t>.</w:t>
      </w:r>
    </w:p>
    <w:p w14:paraId="0579A3BB" w14:textId="77777777" w:rsidR="009B1618" w:rsidRDefault="009B1618" w:rsidP="009B1618">
      <w:pPr>
        <w:pStyle w:val="StandardWeb"/>
      </w:pPr>
      <w:r>
        <w:t xml:space="preserve">4. </w:t>
      </w:r>
      <w:proofErr w:type="spellStart"/>
      <w:r>
        <w:t>Wy</w:t>
      </w:r>
      <w:proofErr w:type="spellEnd"/>
      <w:r>
        <w:t xml:space="preserve"> Christus </w:t>
      </w:r>
      <w:proofErr w:type="spellStart"/>
      <w:r>
        <w:t>auffgefaren</w:t>
      </w:r>
      <w:proofErr w:type="spellEnd"/>
      <w:r>
        <w:t>,</w:t>
      </w:r>
      <w:r>
        <w:br/>
        <w:t xml:space="preserve">als </w:t>
      </w:r>
      <w:proofErr w:type="spellStart"/>
      <w:r>
        <w:t>unns</w:t>
      </w:r>
      <w:proofErr w:type="spellEnd"/>
      <w:r>
        <w:t xml:space="preserve"> </w:t>
      </w:r>
      <w:proofErr w:type="spellStart"/>
      <w:r>
        <w:t>dy</w:t>
      </w:r>
      <w:proofErr w:type="spellEnd"/>
      <w:r>
        <w:t xml:space="preserve"> </w:t>
      </w:r>
      <w:proofErr w:type="spellStart"/>
      <w:r>
        <w:t>schrift</w:t>
      </w:r>
      <w:proofErr w:type="spellEnd"/>
      <w:r>
        <w:t xml:space="preserve"> </w:t>
      </w:r>
      <w:proofErr w:type="spellStart"/>
      <w:r>
        <w:t>vermeldt</w:t>
      </w:r>
      <w:proofErr w:type="spellEnd"/>
      <w:r>
        <w:t>,</w:t>
      </w:r>
      <w:r>
        <w:br/>
      </w:r>
      <w:proofErr w:type="spellStart"/>
      <w:r>
        <w:t>wirdt</w:t>
      </w:r>
      <w:proofErr w:type="spellEnd"/>
      <w:r>
        <w:t xml:space="preserve"> er </w:t>
      </w:r>
      <w:proofErr w:type="spellStart"/>
      <w:r>
        <w:t>czu</w:t>
      </w:r>
      <w:proofErr w:type="spellEnd"/>
      <w:r>
        <w:t xml:space="preserve"> richten </w:t>
      </w:r>
      <w:proofErr w:type="spellStart"/>
      <w:r>
        <w:t>kumen</w:t>
      </w:r>
      <w:proofErr w:type="spellEnd"/>
      <w:r>
        <w:br/>
        <w:t xml:space="preserve">am letzten end der </w:t>
      </w:r>
      <w:proofErr w:type="spellStart"/>
      <w:r>
        <w:t>weldt</w:t>
      </w:r>
      <w:proofErr w:type="spellEnd"/>
      <w:r>
        <w:t>.</w:t>
      </w:r>
      <w:r>
        <w:br/>
        <w:t xml:space="preserve">Dann </w:t>
      </w:r>
      <w:proofErr w:type="spellStart"/>
      <w:r>
        <w:t>wirt</w:t>
      </w:r>
      <w:proofErr w:type="spellEnd"/>
      <w:r>
        <w:t xml:space="preserve"> es ganz </w:t>
      </w:r>
      <w:proofErr w:type="spellStart"/>
      <w:r>
        <w:t>verkert</w:t>
      </w:r>
      <w:proofErr w:type="spellEnd"/>
      <w:r>
        <w:t>,</w:t>
      </w:r>
      <w:r>
        <w:br/>
        <w:t xml:space="preserve">der </w:t>
      </w:r>
      <w:proofErr w:type="spellStart"/>
      <w:r>
        <w:t>unglawbing</w:t>
      </w:r>
      <w:proofErr w:type="spellEnd"/>
      <w:r>
        <w:t xml:space="preserve"> verschulden</w:t>
      </w:r>
      <w:r>
        <w:br/>
      </w:r>
      <w:proofErr w:type="spellStart"/>
      <w:r>
        <w:t>yn</w:t>
      </w:r>
      <w:proofErr w:type="spellEnd"/>
      <w:r>
        <w:t xml:space="preserve"> </w:t>
      </w:r>
      <w:proofErr w:type="spellStart"/>
      <w:r>
        <w:t>schand</w:t>
      </w:r>
      <w:proofErr w:type="spellEnd"/>
      <w:r>
        <w:t xml:space="preserve"> und </w:t>
      </w:r>
      <w:proofErr w:type="spellStart"/>
      <w:r>
        <w:t>peyn</w:t>
      </w:r>
      <w:proofErr w:type="spellEnd"/>
      <w:r>
        <w:t xml:space="preserve"> </w:t>
      </w:r>
      <w:proofErr w:type="spellStart"/>
      <w:r>
        <w:t>erklert</w:t>
      </w:r>
      <w:proofErr w:type="spellEnd"/>
      <w:r>
        <w:t>,</w:t>
      </w:r>
      <w:r>
        <w:br/>
        <w:t xml:space="preserve">dagegen all </w:t>
      </w:r>
      <w:proofErr w:type="spellStart"/>
      <w:r>
        <w:t>gelaubig</w:t>
      </w:r>
      <w:proofErr w:type="spellEnd"/>
      <w:r>
        <w:br/>
        <w:t xml:space="preserve">getröstet und </w:t>
      </w:r>
      <w:proofErr w:type="spellStart"/>
      <w:r>
        <w:t>geert</w:t>
      </w:r>
      <w:proofErr w:type="spellEnd"/>
      <w:r>
        <w:t>.</w:t>
      </w:r>
    </w:p>
    <w:p w14:paraId="268AF55B" w14:textId="77777777" w:rsidR="009B1618" w:rsidRDefault="009B1618" w:rsidP="009B1618">
      <w:pPr>
        <w:pStyle w:val="StandardWeb"/>
      </w:pPr>
      <w:r>
        <w:t xml:space="preserve">5. Dy </w:t>
      </w:r>
      <w:proofErr w:type="spellStart"/>
      <w:r>
        <w:t>stett</w:t>
      </w:r>
      <w:proofErr w:type="spellEnd"/>
      <w:r>
        <w:t xml:space="preserve"> hat er </w:t>
      </w:r>
      <w:proofErr w:type="spellStart"/>
      <w:r>
        <w:t>bereytet</w:t>
      </w:r>
      <w:proofErr w:type="spellEnd"/>
      <w:r>
        <w:br/>
      </w:r>
      <w:proofErr w:type="spellStart"/>
      <w:r>
        <w:t>ym</w:t>
      </w:r>
      <w:proofErr w:type="spellEnd"/>
      <w:r>
        <w:t xml:space="preserve"> </w:t>
      </w:r>
      <w:proofErr w:type="spellStart"/>
      <w:r>
        <w:t>hymel</w:t>
      </w:r>
      <w:proofErr w:type="spellEnd"/>
      <w:r>
        <w:t xml:space="preserve"> all den seyn,</w:t>
      </w:r>
      <w:r>
        <w:br/>
        <w:t xml:space="preserve">da er </w:t>
      </w:r>
      <w:proofErr w:type="spellStart"/>
      <w:r>
        <w:t>yhn</w:t>
      </w:r>
      <w:proofErr w:type="spellEnd"/>
      <w:r>
        <w:t xml:space="preserve"> vorgegangen,</w:t>
      </w:r>
      <w:r>
        <w:br/>
        <w:t xml:space="preserve">das sie bey </w:t>
      </w:r>
      <w:proofErr w:type="spellStart"/>
      <w:r>
        <w:t>ym</w:t>
      </w:r>
      <w:proofErr w:type="spellEnd"/>
      <w:r>
        <w:t xml:space="preserve"> </w:t>
      </w:r>
      <w:proofErr w:type="spellStart"/>
      <w:r>
        <w:t>erscheynn</w:t>
      </w:r>
      <w:proofErr w:type="spellEnd"/>
      <w:r>
        <w:t>.</w:t>
      </w:r>
      <w:r>
        <w:br/>
        <w:t xml:space="preserve">Welch </w:t>
      </w:r>
      <w:proofErr w:type="spellStart"/>
      <w:r>
        <w:t>Got</w:t>
      </w:r>
      <w:proofErr w:type="spellEnd"/>
      <w:r>
        <w:t xml:space="preserve"> der </w:t>
      </w:r>
      <w:proofErr w:type="spellStart"/>
      <w:r>
        <w:t>vatter</w:t>
      </w:r>
      <w:proofErr w:type="spellEnd"/>
      <w:r>
        <w:t xml:space="preserve"> zeucht</w:t>
      </w:r>
      <w:r>
        <w:br/>
        <w:t xml:space="preserve">und </w:t>
      </w:r>
      <w:proofErr w:type="spellStart"/>
      <w:r>
        <w:t>yhre</w:t>
      </w:r>
      <w:proofErr w:type="spellEnd"/>
      <w:r>
        <w:t xml:space="preserve"> </w:t>
      </w:r>
      <w:proofErr w:type="spellStart"/>
      <w:r>
        <w:t>herte</w:t>
      </w:r>
      <w:proofErr w:type="spellEnd"/>
      <w:r>
        <w:t xml:space="preserve"> </w:t>
      </w:r>
      <w:proofErr w:type="spellStart"/>
      <w:r>
        <w:t>hertzen</w:t>
      </w:r>
      <w:proofErr w:type="spellEnd"/>
      <w:r>
        <w:br/>
        <w:t xml:space="preserve">durch </w:t>
      </w:r>
      <w:proofErr w:type="spellStart"/>
      <w:r>
        <w:t>seynen</w:t>
      </w:r>
      <w:proofErr w:type="spellEnd"/>
      <w:r>
        <w:t xml:space="preserve"> </w:t>
      </w:r>
      <w:proofErr w:type="spellStart"/>
      <w:r>
        <w:t>geyst</w:t>
      </w:r>
      <w:proofErr w:type="spellEnd"/>
      <w:r>
        <w:t xml:space="preserve"> </w:t>
      </w:r>
      <w:proofErr w:type="spellStart"/>
      <w:r>
        <w:t>erfeucht</w:t>
      </w:r>
      <w:proofErr w:type="spellEnd"/>
      <w:r>
        <w:t>,</w:t>
      </w:r>
      <w:r>
        <w:br/>
      </w:r>
      <w:proofErr w:type="spellStart"/>
      <w:r>
        <w:t>alleyn</w:t>
      </w:r>
      <w:proofErr w:type="spellEnd"/>
      <w:r>
        <w:t xml:space="preserve"> gen </w:t>
      </w:r>
      <w:proofErr w:type="spellStart"/>
      <w:r>
        <w:t>himel</w:t>
      </w:r>
      <w:proofErr w:type="spellEnd"/>
      <w:r>
        <w:t xml:space="preserve"> wandeln,</w:t>
      </w:r>
      <w:r>
        <w:br/>
      </w:r>
      <w:proofErr w:type="spellStart"/>
      <w:r>
        <w:t>dy</w:t>
      </w:r>
      <w:proofErr w:type="spellEnd"/>
      <w:r>
        <w:t xml:space="preserve"> </w:t>
      </w:r>
      <w:proofErr w:type="spellStart"/>
      <w:r>
        <w:t>dyses</w:t>
      </w:r>
      <w:proofErr w:type="spellEnd"/>
      <w:r>
        <w:t xml:space="preserve"> licht </w:t>
      </w:r>
      <w:proofErr w:type="spellStart"/>
      <w:r>
        <w:t>erleucht</w:t>
      </w:r>
      <w:proofErr w:type="spellEnd"/>
      <w:r>
        <w:t>.</w:t>
      </w:r>
    </w:p>
    <w:p w14:paraId="3BF37548" w14:textId="77777777" w:rsidR="009B1618" w:rsidRDefault="009B1618" w:rsidP="009B1618">
      <w:pPr>
        <w:pStyle w:val="StandardWeb"/>
      </w:pPr>
      <w:r>
        <w:t xml:space="preserve">6. Ehe Christus </w:t>
      </w:r>
      <w:proofErr w:type="spellStart"/>
      <w:r>
        <w:t>fur</w:t>
      </w:r>
      <w:proofErr w:type="spellEnd"/>
      <w:r>
        <w:t xml:space="preserve"> gen </w:t>
      </w:r>
      <w:proofErr w:type="spellStart"/>
      <w:r>
        <w:t>hymel</w:t>
      </w:r>
      <w:proofErr w:type="spellEnd"/>
      <w:r>
        <w:br/>
      </w:r>
      <w:proofErr w:type="spellStart"/>
      <w:r>
        <w:t>auß</w:t>
      </w:r>
      <w:proofErr w:type="spellEnd"/>
      <w:r>
        <w:t xml:space="preserve"> </w:t>
      </w:r>
      <w:proofErr w:type="spellStart"/>
      <w:r>
        <w:t>dysem</w:t>
      </w:r>
      <w:proofErr w:type="spellEnd"/>
      <w:r>
        <w:t xml:space="preserve"> </w:t>
      </w:r>
      <w:proofErr w:type="spellStart"/>
      <w:r>
        <w:t>yamertal</w:t>
      </w:r>
      <w:proofErr w:type="spellEnd"/>
      <w:r>
        <w:t>,</w:t>
      </w:r>
      <w:r>
        <w:br/>
        <w:t xml:space="preserve">seyn </w:t>
      </w:r>
      <w:proofErr w:type="spellStart"/>
      <w:r>
        <w:t>yüngern</w:t>
      </w:r>
      <w:proofErr w:type="spellEnd"/>
      <w:r>
        <w:t xml:space="preserve"> nur </w:t>
      </w:r>
      <w:proofErr w:type="spellStart"/>
      <w:r>
        <w:t>hyeß</w:t>
      </w:r>
      <w:proofErr w:type="spellEnd"/>
      <w:r>
        <w:t xml:space="preserve"> </w:t>
      </w:r>
      <w:proofErr w:type="spellStart"/>
      <w:r>
        <w:t>leren</w:t>
      </w:r>
      <w:proofErr w:type="spellEnd"/>
      <w:r>
        <w:br/>
      </w:r>
      <w:proofErr w:type="spellStart"/>
      <w:r>
        <w:t>alls</w:t>
      </w:r>
      <w:proofErr w:type="spellEnd"/>
      <w:r>
        <w:t xml:space="preserve">, was er </w:t>
      </w:r>
      <w:proofErr w:type="spellStart"/>
      <w:r>
        <w:t>yhn</w:t>
      </w:r>
      <w:proofErr w:type="spellEnd"/>
      <w:r>
        <w:t xml:space="preserve"> </w:t>
      </w:r>
      <w:proofErr w:type="spellStart"/>
      <w:r>
        <w:t>befalh</w:t>
      </w:r>
      <w:proofErr w:type="spellEnd"/>
      <w:r>
        <w:t>.</w:t>
      </w:r>
      <w:r>
        <w:br/>
        <w:t xml:space="preserve">Sendung des </w:t>
      </w:r>
      <w:proofErr w:type="spellStart"/>
      <w:r>
        <w:t>geystss</w:t>
      </w:r>
      <w:proofErr w:type="spellEnd"/>
      <w:r>
        <w:t xml:space="preserve"> </w:t>
      </w:r>
      <w:proofErr w:type="spellStart"/>
      <w:r>
        <w:t>verhyeß</w:t>
      </w:r>
      <w:proofErr w:type="spellEnd"/>
      <w:r>
        <w:t>,</w:t>
      </w:r>
      <w:r>
        <w:br/>
        <w:t xml:space="preserve">ihr </w:t>
      </w:r>
      <w:proofErr w:type="spellStart"/>
      <w:r>
        <w:t>schwacheit</w:t>
      </w:r>
      <w:proofErr w:type="spellEnd"/>
      <w:r>
        <w:t xml:space="preserve"> </w:t>
      </w:r>
      <w:proofErr w:type="spellStart"/>
      <w:r>
        <w:t>czu</w:t>
      </w:r>
      <w:proofErr w:type="spellEnd"/>
      <w:r>
        <w:t xml:space="preserve"> </w:t>
      </w:r>
      <w:proofErr w:type="spellStart"/>
      <w:r>
        <w:t>erkleren</w:t>
      </w:r>
      <w:proofErr w:type="spellEnd"/>
      <w:r>
        <w:t>,</w:t>
      </w:r>
      <w:r>
        <w:br/>
        <w:t xml:space="preserve">was er </w:t>
      </w:r>
      <w:proofErr w:type="spellStart"/>
      <w:r>
        <w:t>yhn</w:t>
      </w:r>
      <w:proofErr w:type="spellEnd"/>
      <w:r>
        <w:t xml:space="preserve"> sagt und </w:t>
      </w:r>
      <w:proofErr w:type="spellStart"/>
      <w:r>
        <w:t>lyß</w:t>
      </w:r>
      <w:proofErr w:type="spellEnd"/>
      <w:r>
        <w:t>.</w:t>
      </w:r>
      <w:r>
        <w:br/>
        <w:t xml:space="preserve">O </w:t>
      </w:r>
      <w:proofErr w:type="spellStart"/>
      <w:r>
        <w:t>herr</w:t>
      </w:r>
      <w:proofErr w:type="spellEnd"/>
      <w:r>
        <w:t xml:space="preserve">, dem </w:t>
      </w:r>
      <w:proofErr w:type="spellStart"/>
      <w:r>
        <w:t>vestlich</w:t>
      </w:r>
      <w:proofErr w:type="spellEnd"/>
      <w:r>
        <w:t xml:space="preserve"> glauben,</w:t>
      </w:r>
      <w:r>
        <w:br/>
      </w:r>
      <w:proofErr w:type="spellStart"/>
      <w:r>
        <w:t>yn</w:t>
      </w:r>
      <w:proofErr w:type="spellEnd"/>
      <w:r>
        <w:t xml:space="preserve"> unser </w:t>
      </w:r>
      <w:proofErr w:type="spellStart"/>
      <w:r>
        <w:t>hertzen</w:t>
      </w:r>
      <w:proofErr w:type="spellEnd"/>
      <w:r>
        <w:t xml:space="preserve"> </w:t>
      </w:r>
      <w:proofErr w:type="spellStart"/>
      <w:r>
        <w:t>gyß</w:t>
      </w:r>
      <w:proofErr w:type="spellEnd"/>
      <w:r>
        <w:t>.</w:t>
      </w:r>
    </w:p>
    <w:p w14:paraId="0EEDA309" w14:textId="1A65FE5F" w:rsidR="009B1618" w:rsidRDefault="009B1618" w:rsidP="009B1618">
      <w:pPr>
        <w:pStyle w:val="berschrift1"/>
      </w:pPr>
      <w:proofErr w:type="spellStart"/>
      <w:r>
        <w:rPr>
          <w:rStyle w:val="screen-reader-text"/>
        </w:rPr>
        <w:t>Eyn</w:t>
      </w:r>
      <w:proofErr w:type="spellEnd"/>
      <w:r>
        <w:rPr>
          <w:rStyle w:val="screen-reader-text"/>
        </w:rPr>
        <w:t xml:space="preserve"> </w:t>
      </w:r>
      <w:proofErr w:type="spellStart"/>
      <w:r>
        <w:rPr>
          <w:rStyle w:val="screen-reader-text"/>
        </w:rPr>
        <w:t>gesang</w:t>
      </w:r>
      <w:proofErr w:type="spellEnd"/>
      <w:r>
        <w:rPr>
          <w:rStyle w:val="screen-reader-text"/>
        </w:rPr>
        <w:t xml:space="preserve"> von der Christlichen Kirchen, und </w:t>
      </w:r>
      <w:proofErr w:type="spellStart"/>
      <w:r>
        <w:rPr>
          <w:rStyle w:val="screen-reader-text"/>
        </w:rPr>
        <w:t>yhrer</w:t>
      </w:r>
      <w:proofErr w:type="spellEnd"/>
      <w:r>
        <w:rPr>
          <w:rStyle w:val="screen-reader-text"/>
        </w:rPr>
        <w:t xml:space="preserve"> </w:t>
      </w:r>
      <w:proofErr w:type="spellStart"/>
      <w:r>
        <w:rPr>
          <w:rStyle w:val="screen-reader-text"/>
        </w:rPr>
        <w:t>Kirchweyhung</w:t>
      </w:r>
      <w:proofErr w:type="spellEnd"/>
      <w:r>
        <w:rPr>
          <w:rStyle w:val="screen-reader-text"/>
        </w:rPr>
        <w:t xml:space="preserve">, </w:t>
      </w:r>
      <w:proofErr w:type="spellStart"/>
      <w:r>
        <w:rPr>
          <w:rStyle w:val="screen-reader-text"/>
        </w:rPr>
        <w:t>ym</w:t>
      </w:r>
      <w:proofErr w:type="spellEnd"/>
      <w:r>
        <w:rPr>
          <w:rStyle w:val="screen-reader-text"/>
        </w:rPr>
        <w:t xml:space="preserve"> </w:t>
      </w:r>
      <w:proofErr w:type="spellStart"/>
      <w:r>
        <w:rPr>
          <w:rStyle w:val="screen-reader-text"/>
        </w:rPr>
        <w:t>vorgemeltem</w:t>
      </w:r>
      <w:proofErr w:type="spellEnd"/>
      <w:r>
        <w:rPr>
          <w:rStyle w:val="screen-reader-text"/>
        </w:rPr>
        <w:t xml:space="preserve"> </w:t>
      </w:r>
      <w:proofErr w:type="spellStart"/>
      <w:r>
        <w:rPr>
          <w:rStyle w:val="screen-reader-text"/>
        </w:rPr>
        <w:t>thon</w:t>
      </w:r>
      <w:proofErr w:type="spellEnd"/>
      <w:r>
        <w:rPr>
          <w:rStyle w:val="screen-reader-text"/>
        </w:rPr>
        <w:t xml:space="preserve">: Urbs </w:t>
      </w:r>
      <w:proofErr w:type="spellStart"/>
      <w:r>
        <w:rPr>
          <w:rStyle w:val="screen-reader-text"/>
        </w:rPr>
        <w:t>beata</w:t>
      </w:r>
      <w:proofErr w:type="spellEnd"/>
      <w:r>
        <w:rPr>
          <w:rStyle w:val="screen-reader-text"/>
        </w:rPr>
        <w:t xml:space="preserve"> </w:t>
      </w:r>
      <w:proofErr w:type="spellStart"/>
      <w:r>
        <w:rPr>
          <w:rStyle w:val="screen-reader-text"/>
        </w:rPr>
        <w:t>Jherusalem</w:t>
      </w:r>
      <w:proofErr w:type="spellEnd"/>
      <w:r>
        <w:t xml:space="preserve"> </w:t>
      </w:r>
    </w:p>
    <w:p w14:paraId="20A05CB2" w14:textId="77777777" w:rsidR="009B1618" w:rsidRDefault="009B1618" w:rsidP="009B1618">
      <w:pPr>
        <w:pStyle w:val="StandardWeb"/>
      </w:pPr>
      <w:r>
        <w:t xml:space="preserve">1. Christus unser Herr und </w:t>
      </w:r>
      <w:proofErr w:type="spellStart"/>
      <w:r>
        <w:t>heiland</w:t>
      </w:r>
      <w:proofErr w:type="spellEnd"/>
      <w:r>
        <w:br/>
        <w:t xml:space="preserve">der höchst </w:t>
      </w:r>
      <w:proofErr w:type="spellStart"/>
      <w:r>
        <w:t>priester</w:t>
      </w:r>
      <w:proofErr w:type="spellEnd"/>
      <w:r>
        <w:t xml:space="preserve"> recht genannt;</w:t>
      </w:r>
      <w:r>
        <w:br/>
        <w:t xml:space="preserve">Seyn </w:t>
      </w:r>
      <w:proofErr w:type="spellStart"/>
      <w:r>
        <w:t>kirchen</w:t>
      </w:r>
      <w:proofErr w:type="spellEnd"/>
      <w:r>
        <w:t xml:space="preserve"> er selbst </w:t>
      </w:r>
      <w:proofErr w:type="spellStart"/>
      <w:r>
        <w:t>geweyht</w:t>
      </w:r>
      <w:proofErr w:type="spellEnd"/>
      <w:r>
        <w:t xml:space="preserve"> hat,</w:t>
      </w:r>
      <w:r>
        <w:br/>
        <w:t xml:space="preserve">frey für </w:t>
      </w:r>
      <w:proofErr w:type="spellStart"/>
      <w:r>
        <w:t>teuffel</w:t>
      </w:r>
      <w:proofErr w:type="spellEnd"/>
      <w:r>
        <w:t>, hell und todt,</w:t>
      </w:r>
      <w:r>
        <w:br/>
        <w:t xml:space="preserve">Hat </w:t>
      </w:r>
      <w:proofErr w:type="spellStart"/>
      <w:r>
        <w:t>keyner</w:t>
      </w:r>
      <w:proofErr w:type="spellEnd"/>
      <w:r>
        <w:t xml:space="preserve"> andern </w:t>
      </w:r>
      <w:proofErr w:type="spellStart"/>
      <w:r>
        <w:t>grundtvest</w:t>
      </w:r>
      <w:proofErr w:type="spellEnd"/>
      <w:r>
        <w:t xml:space="preserve"> traut,</w:t>
      </w:r>
      <w:r>
        <w:br/>
      </w:r>
      <w:proofErr w:type="spellStart"/>
      <w:r>
        <w:t>auff</w:t>
      </w:r>
      <w:proofErr w:type="spellEnd"/>
      <w:r>
        <w:t xml:space="preserve"> sich waren </w:t>
      </w:r>
      <w:proofErr w:type="spellStart"/>
      <w:r>
        <w:t>felß</w:t>
      </w:r>
      <w:proofErr w:type="spellEnd"/>
      <w:r>
        <w:t xml:space="preserve"> gebaut.</w:t>
      </w:r>
    </w:p>
    <w:p w14:paraId="4310E1F2" w14:textId="77777777" w:rsidR="009B1618" w:rsidRDefault="009B1618" w:rsidP="009B1618">
      <w:pPr>
        <w:pStyle w:val="StandardWeb"/>
      </w:pPr>
      <w:r>
        <w:t xml:space="preserve">2. </w:t>
      </w:r>
      <w:proofErr w:type="spellStart"/>
      <w:r>
        <w:t>Dyser</w:t>
      </w:r>
      <w:proofErr w:type="spellEnd"/>
      <w:r>
        <w:t xml:space="preserve"> </w:t>
      </w:r>
      <w:proofErr w:type="spellStart"/>
      <w:r>
        <w:t>kirchen</w:t>
      </w:r>
      <w:proofErr w:type="spellEnd"/>
      <w:r>
        <w:t xml:space="preserve"> ist </w:t>
      </w:r>
      <w:proofErr w:type="spellStart"/>
      <w:r>
        <w:t>eynigs</w:t>
      </w:r>
      <w:proofErr w:type="spellEnd"/>
      <w:r>
        <w:t xml:space="preserve"> </w:t>
      </w:r>
      <w:proofErr w:type="spellStart"/>
      <w:r>
        <w:t>haupt</w:t>
      </w:r>
      <w:proofErr w:type="spellEnd"/>
      <w:r>
        <w:br/>
        <w:t xml:space="preserve">Christus, und der </w:t>
      </w:r>
      <w:proofErr w:type="spellStart"/>
      <w:r>
        <w:t>yhm</w:t>
      </w:r>
      <w:proofErr w:type="spellEnd"/>
      <w:r>
        <w:t xml:space="preserve"> recht glaubt</w:t>
      </w:r>
      <w:r>
        <w:br/>
      </w:r>
      <w:proofErr w:type="spellStart"/>
      <w:r>
        <w:t>Wurd</w:t>
      </w:r>
      <w:proofErr w:type="spellEnd"/>
      <w:r>
        <w:t xml:space="preserve"> seyn solcher </w:t>
      </w:r>
      <w:proofErr w:type="spellStart"/>
      <w:r>
        <w:t>kirchen</w:t>
      </w:r>
      <w:proofErr w:type="spellEnd"/>
      <w:r>
        <w:t xml:space="preserve"> </w:t>
      </w:r>
      <w:proofErr w:type="spellStart"/>
      <w:r>
        <w:t>eyn</w:t>
      </w:r>
      <w:proofErr w:type="spellEnd"/>
      <w:r>
        <w:t xml:space="preserve"> </w:t>
      </w:r>
      <w:proofErr w:type="spellStart"/>
      <w:r>
        <w:t>gliedt</w:t>
      </w:r>
      <w:proofErr w:type="spellEnd"/>
      <w:r>
        <w:t>,</w:t>
      </w:r>
      <w:r>
        <w:br/>
        <w:t xml:space="preserve">und </w:t>
      </w:r>
      <w:proofErr w:type="spellStart"/>
      <w:r>
        <w:t>yn</w:t>
      </w:r>
      <w:proofErr w:type="spellEnd"/>
      <w:r>
        <w:t xml:space="preserve"> </w:t>
      </w:r>
      <w:proofErr w:type="spellStart"/>
      <w:r>
        <w:t>yhm</w:t>
      </w:r>
      <w:proofErr w:type="spellEnd"/>
      <w:r>
        <w:t xml:space="preserve"> haben seyn </w:t>
      </w:r>
      <w:proofErr w:type="spellStart"/>
      <w:r>
        <w:t>fried</w:t>
      </w:r>
      <w:proofErr w:type="spellEnd"/>
      <w:r>
        <w:t>.</w:t>
      </w:r>
      <w:r>
        <w:br/>
        <w:t xml:space="preserve">Solch </w:t>
      </w:r>
      <w:proofErr w:type="spellStart"/>
      <w:r>
        <w:t>kirch</w:t>
      </w:r>
      <w:proofErr w:type="spellEnd"/>
      <w:r>
        <w:t xml:space="preserve">, </w:t>
      </w:r>
      <w:proofErr w:type="spellStart"/>
      <w:r>
        <w:t>geweyht</w:t>
      </w:r>
      <w:proofErr w:type="spellEnd"/>
      <w:r>
        <w:t xml:space="preserve"> mit </w:t>
      </w:r>
      <w:proofErr w:type="spellStart"/>
      <w:r>
        <w:t>seynem</w:t>
      </w:r>
      <w:proofErr w:type="spellEnd"/>
      <w:r>
        <w:t xml:space="preserve"> </w:t>
      </w:r>
      <w:proofErr w:type="spellStart"/>
      <w:r>
        <w:t>blut</w:t>
      </w:r>
      <w:proofErr w:type="spellEnd"/>
      <w:r>
        <w:t>,</w:t>
      </w:r>
      <w:r>
        <w:br/>
      </w:r>
      <w:proofErr w:type="spellStart"/>
      <w:r>
        <w:t>dy</w:t>
      </w:r>
      <w:proofErr w:type="spellEnd"/>
      <w:r>
        <w:t xml:space="preserve"> hell </w:t>
      </w:r>
      <w:proofErr w:type="spellStart"/>
      <w:r>
        <w:t>nit</w:t>
      </w:r>
      <w:proofErr w:type="spellEnd"/>
      <w:r>
        <w:t xml:space="preserve"> bezwingen thut.</w:t>
      </w:r>
    </w:p>
    <w:p w14:paraId="79B8CD1D" w14:textId="77777777" w:rsidR="009B1618" w:rsidRDefault="009B1618" w:rsidP="009B1618">
      <w:pPr>
        <w:pStyle w:val="StandardWeb"/>
      </w:pPr>
      <w:r>
        <w:t xml:space="preserve">3. </w:t>
      </w:r>
      <w:proofErr w:type="spellStart"/>
      <w:r>
        <w:t>Eyn</w:t>
      </w:r>
      <w:proofErr w:type="spellEnd"/>
      <w:r>
        <w:t xml:space="preserve"> </w:t>
      </w:r>
      <w:proofErr w:type="spellStart"/>
      <w:r>
        <w:t>gemeynschafft</w:t>
      </w:r>
      <w:proofErr w:type="spellEnd"/>
      <w:r>
        <w:t xml:space="preserve"> der </w:t>
      </w:r>
      <w:proofErr w:type="spellStart"/>
      <w:r>
        <w:t>heylgen</w:t>
      </w:r>
      <w:proofErr w:type="spellEnd"/>
      <w:r>
        <w:t xml:space="preserve"> ist,</w:t>
      </w:r>
      <w:r>
        <w:br/>
        <w:t xml:space="preserve">und der </w:t>
      </w:r>
      <w:proofErr w:type="spellStart"/>
      <w:r>
        <w:t>selkeit</w:t>
      </w:r>
      <w:proofErr w:type="spellEnd"/>
      <w:r>
        <w:t xml:space="preserve"> </w:t>
      </w:r>
      <w:proofErr w:type="spellStart"/>
      <w:r>
        <w:t>wirt</w:t>
      </w:r>
      <w:proofErr w:type="spellEnd"/>
      <w:r>
        <w:t xml:space="preserve"> </w:t>
      </w:r>
      <w:proofErr w:type="spellStart"/>
      <w:r>
        <w:t>vergwyst</w:t>
      </w:r>
      <w:proofErr w:type="spellEnd"/>
      <w:r>
        <w:t>,</w:t>
      </w:r>
      <w:r>
        <w:br/>
      </w:r>
      <w:proofErr w:type="spellStart"/>
      <w:r>
        <w:t>Eyn</w:t>
      </w:r>
      <w:proofErr w:type="spellEnd"/>
      <w:r>
        <w:t xml:space="preserve"> braut Christi </w:t>
      </w:r>
      <w:proofErr w:type="spellStart"/>
      <w:r>
        <w:t>erlich</w:t>
      </w:r>
      <w:proofErr w:type="spellEnd"/>
      <w:r>
        <w:t xml:space="preserve"> </w:t>
      </w:r>
      <w:proofErr w:type="spellStart"/>
      <w:r>
        <w:t>gezyrt</w:t>
      </w:r>
      <w:proofErr w:type="spellEnd"/>
      <w:r>
        <w:t>,</w:t>
      </w:r>
      <w:r>
        <w:br/>
        <w:t xml:space="preserve">von </w:t>
      </w:r>
      <w:proofErr w:type="spellStart"/>
      <w:r>
        <w:t>seym</w:t>
      </w:r>
      <w:proofErr w:type="spellEnd"/>
      <w:r>
        <w:t xml:space="preserve"> </w:t>
      </w:r>
      <w:proofErr w:type="spellStart"/>
      <w:r>
        <w:t>wort</w:t>
      </w:r>
      <w:proofErr w:type="spellEnd"/>
      <w:r>
        <w:t xml:space="preserve"> geboren </w:t>
      </w:r>
      <w:proofErr w:type="spellStart"/>
      <w:r>
        <w:t>wirt</w:t>
      </w:r>
      <w:proofErr w:type="spellEnd"/>
      <w:r>
        <w:t>,</w:t>
      </w:r>
      <w:r>
        <w:br/>
      </w:r>
      <w:proofErr w:type="spellStart"/>
      <w:r>
        <w:t>Yn</w:t>
      </w:r>
      <w:proofErr w:type="spellEnd"/>
      <w:r>
        <w:t xml:space="preserve"> </w:t>
      </w:r>
      <w:proofErr w:type="spellStart"/>
      <w:r>
        <w:t>eynem</w:t>
      </w:r>
      <w:proofErr w:type="spellEnd"/>
      <w:r>
        <w:t xml:space="preserve"> </w:t>
      </w:r>
      <w:proofErr w:type="spellStart"/>
      <w:r>
        <w:t>geyst</w:t>
      </w:r>
      <w:proofErr w:type="spellEnd"/>
      <w:r>
        <w:t xml:space="preserve"> und glauben stet,</w:t>
      </w:r>
      <w:r>
        <w:br/>
        <w:t xml:space="preserve">on </w:t>
      </w:r>
      <w:proofErr w:type="spellStart"/>
      <w:r>
        <w:t>makel</w:t>
      </w:r>
      <w:proofErr w:type="spellEnd"/>
      <w:r>
        <w:t xml:space="preserve"> zum </w:t>
      </w:r>
      <w:proofErr w:type="spellStart"/>
      <w:r>
        <w:t>breutgam</w:t>
      </w:r>
      <w:proofErr w:type="spellEnd"/>
      <w:r>
        <w:t xml:space="preserve"> </w:t>
      </w:r>
      <w:proofErr w:type="spellStart"/>
      <w:r>
        <w:t>get</w:t>
      </w:r>
      <w:proofErr w:type="spellEnd"/>
      <w:r>
        <w:t>.</w:t>
      </w:r>
    </w:p>
    <w:p w14:paraId="41A1C753" w14:textId="77777777" w:rsidR="009B1618" w:rsidRDefault="009B1618" w:rsidP="009B1618">
      <w:pPr>
        <w:pStyle w:val="StandardWeb"/>
      </w:pPr>
      <w:r>
        <w:t xml:space="preserve">4. Ins </w:t>
      </w:r>
      <w:proofErr w:type="spellStart"/>
      <w:r>
        <w:t>lebens</w:t>
      </w:r>
      <w:proofErr w:type="spellEnd"/>
      <w:r>
        <w:t xml:space="preserve"> buch geschrieben sind</w:t>
      </w:r>
      <w:r>
        <w:br/>
        <w:t xml:space="preserve">alle </w:t>
      </w:r>
      <w:proofErr w:type="spellStart"/>
      <w:r>
        <w:t>dyser</w:t>
      </w:r>
      <w:proofErr w:type="spellEnd"/>
      <w:r>
        <w:t xml:space="preserve"> </w:t>
      </w:r>
      <w:proofErr w:type="spellStart"/>
      <w:r>
        <w:t>kirchen</w:t>
      </w:r>
      <w:proofErr w:type="spellEnd"/>
      <w:r>
        <w:t xml:space="preserve"> </w:t>
      </w:r>
      <w:proofErr w:type="spellStart"/>
      <w:r>
        <w:t>kynd</w:t>
      </w:r>
      <w:proofErr w:type="spellEnd"/>
      <w:r>
        <w:t>.</w:t>
      </w:r>
      <w:r>
        <w:br/>
      </w:r>
      <w:proofErr w:type="spellStart"/>
      <w:r>
        <w:t>Sy</w:t>
      </w:r>
      <w:proofErr w:type="spellEnd"/>
      <w:r>
        <w:t xml:space="preserve"> </w:t>
      </w:r>
      <w:proofErr w:type="spellStart"/>
      <w:r>
        <w:t>wirt</w:t>
      </w:r>
      <w:proofErr w:type="spellEnd"/>
      <w:r>
        <w:t xml:space="preserve"> nur </w:t>
      </w:r>
      <w:proofErr w:type="spellStart"/>
      <w:r>
        <w:t>ym</w:t>
      </w:r>
      <w:proofErr w:type="spellEnd"/>
      <w:r>
        <w:t xml:space="preserve"> glauben </w:t>
      </w:r>
      <w:proofErr w:type="spellStart"/>
      <w:r>
        <w:t>erkant</w:t>
      </w:r>
      <w:proofErr w:type="spellEnd"/>
      <w:r>
        <w:t>,</w:t>
      </w:r>
      <w:r>
        <w:br/>
      </w:r>
      <w:proofErr w:type="spellStart"/>
      <w:r>
        <w:t>yhr</w:t>
      </w:r>
      <w:proofErr w:type="spellEnd"/>
      <w:r>
        <w:t xml:space="preserve"> </w:t>
      </w:r>
      <w:proofErr w:type="spellStart"/>
      <w:r>
        <w:t>keyn</w:t>
      </w:r>
      <w:proofErr w:type="spellEnd"/>
      <w:r>
        <w:t xml:space="preserve"> </w:t>
      </w:r>
      <w:proofErr w:type="spellStart"/>
      <w:r>
        <w:t>leyblich</w:t>
      </w:r>
      <w:proofErr w:type="spellEnd"/>
      <w:r>
        <w:t xml:space="preserve"> </w:t>
      </w:r>
      <w:proofErr w:type="spellStart"/>
      <w:r>
        <w:t>stat</w:t>
      </w:r>
      <w:proofErr w:type="spellEnd"/>
      <w:r>
        <w:t xml:space="preserve"> </w:t>
      </w:r>
      <w:proofErr w:type="spellStart"/>
      <w:r>
        <w:t>benant</w:t>
      </w:r>
      <w:proofErr w:type="spellEnd"/>
      <w:r>
        <w:t>.</w:t>
      </w:r>
      <w:r>
        <w:br/>
        <w:t xml:space="preserve">Wer dem </w:t>
      </w:r>
      <w:proofErr w:type="spellStart"/>
      <w:r>
        <w:t>nechsten</w:t>
      </w:r>
      <w:proofErr w:type="spellEnd"/>
      <w:r>
        <w:t xml:space="preserve"> </w:t>
      </w:r>
      <w:proofErr w:type="spellStart"/>
      <w:r>
        <w:t>vil</w:t>
      </w:r>
      <w:proofErr w:type="spellEnd"/>
      <w:r>
        <w:t xml:space="preserve"> guts </w:t>
      </w:r>
      <w:proofErr w:type="spellStart"/>
      <w:r>
        <w:t>beweyst</w:t>
      </w:r>
      <w:proofErr w:type="spellEnd"/>
      <w:r>
        <w:t>,</w:t>
      </w:r>
      <w:r>
        <w:br/>
      </w:r>
      <w:proofErr w:type="spellStart"/>
      <w:r>
        <w:t>wirt</w:t>
      </w:r>
      <w:proofErr w:type="spellEnd"/>
      <w:r>
        <w:t xml:space="preserve"> </w:t>
      </w:r>
      <w:proofErr w:type="spellStart"/>
      <w:r>
        <w:t>ynn</w:t>
      </w:r>
      <w:proofErr w:type="spellEnd"/>
      <w:r>
        <w:t xml:space="preserve"> </w:t>
      </w:r>
      <w:proofErr w:type="spellStart"/>
      <w:r>
        <w:t>dyser</w:t>
      </w:r>
      <w:proofErr w:type="spellEnd"/>
      <w:r>
        <w:t xml:space="preserve"> </w:t>
      </w:r>
      <w:proofErr w:type="spellStart"/>
      <w:r>
        <w:t>kirch</w:t>
      </w:r>
      <w:proofErr w:type="spellEnd"/>
      <w:r>
        <w:t xml:space="preserve"> </w:t>
      </w:r>
      <w:proofErr w:type="spellStart"/>
      <w:r>
        <w:t>gepreyst</w:t>
      </w:r>
      <w:proofErr w:type="spellEnd"/>
      <w:r>
        <w:t>.</w:t>
      </w:r>
    </w:p>
    <w:p w14:paraId="7668834E" w14:textId="77777777" w:rsidR="009B1618" w:rsidRDefault="009B1618" w:rsidP="009B1618">
      <w:pPr>
        <w:pStyle w:val="StandardWeb"/>
      </w:pPr>
      <w:r>
        <w:t xml:space="preserve">5. O </w:t>
      </w:r>
      <w:proofErr w:type="spellStart"/>
      <w:r>
        <w:t>herr</w:t>
      </w:r>
      <w:proofErr w:type="spellEnd"/>
      <w:r>
        <w:t xml:space="preserve">, </w:t>
      </w:r>
      <w:proofErr w:type="spellStart"/>
      <w:r>
        <w:t>dyster</w:t>
      </w:r>
      <w:proofErr w:type="spellEnd"/>
      <w:r>
        <w:t xml:space="preserve"> </w:t>
      </w:r>
      <w:proofErr w:type="spellStart"/>
      <w:r>
        <w:t>kirchen</w:t>
      </w:r>
      <w:proofErr w:type="spellEnd"/>
      <w:r>
        <w:t xml:space="preserve"> </w:t>
      </w:r>
      <w:proofErr w:type="spellStart"/>
      <w:r>
        <w:t>ecksteyn</w:t>
      </w:r>
      <w:proofErr w:type="spellEnd"/>
      <w:r>
        <w:t>,</w:t>
      </w:r>
      <w:r>
        <w:br/>
        <w:t xml:space="preserve">mach uns </w:t>
      </w:r>
      <w:proofErr w:type="spellStart"/>
      <w:r>
        <w:t>glyd</w:t>
      </w:r>
      <w:proofErr w:type="spellEnd"/>
      <w:r>
        <w:t xml:space="preserve"> </w:t>
      </w:r>
      <w:proofErr w:type="spellStart"/>
      <w:r>
        <w:t>deyner</w:t>
      </w:r>
      <w:proofErr w:type="spellEnd"/>
      <w:r>
        <w:t xml:space="preserve"> </w:t>
      </w:r>
      <w:proofErr w:type="spellStart"/>
      <w:r>
        <w:t>gemeyn</w:t>
      </w:r>
      <w:proofErr w:type="spellEnd"/>
      <w:r>
        <w:t>,</w:t>
      </w:r>
      <w:r>
        <w:br/>
        <w:t xml:space="preserve">Davon nach </w:t>
      </w:r>
      <w:proofErr w:type="spellStart"/>
      <w:r>
        <w:t>deynes</w:t>
      </w:r>
      <w:proofErr w:type="spellEnd"/>
      <w:r>
        <w:t xml:space="preserve"> </w:t>
      </w:r>
      <w:proofErr w:type="spellStart"/>
      <w:r>
        <w:t>wortes</w:t>
      </w:r>
      <w:proofErr w:type="spellEnd"/>
      <w:r>
        <w:t xml:space="preserve"> </w:t>
      </w:r>
      <w:proofErr w:type="spellStart"/>
      <w:r>
        <w:t>ler</w:t>
      </w:r>
      <w:proofErr w:type="spellEnd"/>
      <w:r>
        <w:br/>
        <w:t xml:space="preserve">uns </w:t>
      </w:r>
      <w:proofErr w:type="spellStart"/>
      <w:r>
        <w:t>scheyd</w:t>
      </w:r>
      <w:proofErr w:type="spellEnd"/>
      <w:r>
        <w:t xml:space="preserve"> </w:t>
      </w:r>
      <w:proofErr w:type="spellStart"/>
      <w:r>
        <w:t>keyn</w:t>
      </w:r>
      <w:proofErr w:type="spellEnd"/>
      <w:r>
        <w:t xml:space="preserve"> </w:t>
      </w:r>
      <w:proofErr w:type="spellStart"/>
      <w:r>
        <w:t>peyn</w:t>
      </w:r>
      <w:proofErr w:type="spellEnd"/>
      <w:r>
        <w:t xml:space="preserve">, </w:t>
      </w:r>
      <w:proofErr w:type="spellStart"/>
      <w:r>
        <w:t>schandt</w:t>
      </w:r>
      <w:proofErr w:type="spellEnd"/>
      <w:r>
        <w:t xml:space="preserve">, noch </w:t>
      </w:r>
      <w:proofErr w:type="spellStart"/>
      <w:r>
        <w:t>eer</w:t>
      </w:r>
      <w:proofErr w:type="spellEnd"/>
      <w:r>
        <w:t>;</w:t>
      </w:r>
      <w:r>
        <w:br/>
      </w:r>
      <w:proofErr w:type="spellStart"/>
      <w:r>
        <w:t>Alleyn</w:t>
      </w:r>
      <w:proofErr w:type="spellEnd"/>
      <w:r>
        <w:t xml:space="preserve"> </w:t>
      </w:r>
      <w:proofErr w:type="spellStart"/>
      <w:r>
        <w:t>trawen</w:t>
      </w:r>
      <w:proofErr w:type="spellEnd"/>
      <w:r>
        <w:t xml:space="preserve"> </w:t>
      </w:r>
      <w:proofErr w:type="spellStart"/>
      <w:r>
        <w:t>deyn</w:t>
      </w:r>
      <w:proofErr w:type="spellEnd"/>
      <w:r>
        <w:t xml:space="preserve"> </w:t>
      </w:r>
      <w:proofErr w:type="spellStart"/>
      <w:r>
        <w:t>eyning</w:t>
      </w:r>
      <w:proofErr w:type="spellEnd"/>
      <w:r>
        <w:t xml:space="preserve"> </w:t>
      </w:r>
      <w:proofErr w:type="spellStart"/>
      <w:r>
        <w:t>wort</w:t>
      </w:r>
      <w:proofErr w:type="spellEnd"/>
      <w:r>
        <w:t>,</w:t>
      </w:r>
      <w:r>
        <w:br/>
        <w:t xml:space="preserve">das do ist des </w:t>
      </w:r>
      <w:proofErr w:type="spellStart"/>
      <w:r>
        <w:t>lebens</w:t>
      </w:r>
      <w:proofErr w:type="spellEnd"/>
      <w:r>
        <w:t xml:space="preserve"> </w:t>
      </w:r>
      <w:proofErr w:type="spellStart"/>
      <w:r>
        <w:t>pfort</w:t>
      </w:r>
      <w:proofErr w:type="spellEnd"/>
      <w:r>
        <w:t>.</w:t>
      </w:r>
    </w:p>
    <w:p w14:paraId="7A897041" w14:textId="73043C0A" w:rsidR="009B1618" w:rsidRDefault="009B1618" w:rsidP="009B1618">
      <w:pPr>
        <w:pStyle w:val="berschrift1"/>
      </w:pPr>
      <w:proofErr w:type="spellStart"/>
      <w:r>
        <w:rPr>
          <w:rStyle w:val="screen-reader-text"/>
        </w:rPr>
        <w:t>Eyn</w:t>
      </w:r>
      <w:proofErr w:type="spellEnd"/>
      <w:r>
        <w:rPr>
          <w:rStyle w:val="screen-reader-text"/>
        </w:rPr>
        <w:t xml:space="preserve"> </w:t>
      </w:r>
      <w:proofErr w:type="spellStart"/>
      <w:r>
        <w:rPr>
          <w:rStyle w:val="screen-reader-text"/>
        </w:rPr>
        <w:t>gesang</w:t>
      </w:r>
      <w:proofErr w:type="spellEnd"/>
      <w:r>
        <w:rPr>
          <w:rStyle w:val="screen-reader-text"/>
        </w:rPr>
        <w:t xml:space="preserve"> von Christlichem Fasten und Beten,</w:t>
      </w:r>
      <w:r>
        <w:t xml:space="preserve"> </w:t>
      </w:r>
    </w:p>
    <w:p w14:paraId="77BB531D" w14:textId="77777777" w:rsidR="009B1618" w:rsidRDefault="009B1618" w:rsidP="009B1618">
      <w:pPr>
        <w:pStyle w:val="StandardWeb"/>
      </w:pPr>
      <w:r>
        <w:t xml:space="preserve">1. Herr gib das </w:t>
      </w:r>
      <w:proofErr w:type="spellStart"/>
      <w:r>
        <w:t>messig</w:t>
      </w:r>
      <w:proofErr w:type="spellEnd"/>
      <w:r>
        <w:t xml:space="preserve"> fasten wir,</w:t>
      </w:r>
      <w:r>
        <w:br/>
      </w:r>
      <w:proofErr w:type="spellStart"/>
      <w:r>
        <w:t>wy</w:t>
      </w:r>
      <w:proofErr w:type="spellEnd"/>
      <w:r>
        <w:t xml:space="preserve"> uns </w:t>
      </w:r>
      <w:proofErr w:type="spellStart"/>
      <w:r>
        <w:t>dan</w:t>
      </w:r>
      <w:proofErr w:type="spellEnd"/>
      <w:r>
        <w:t xml:space="preserve"> alle tag </w:t>
      </w:r>
      <w:proofErr w:type="spellStart"/>
      <w:r>
        <w:t>gebürt</w:t>
      </w:r>
      <w:proofErr w:type="spellEnd"/>
      <w:r>
        <w:t>,</w:t>
      </w:r>
      <w:r>
        <w:br/>
      </w:r>
      <w:proofErr w:type="spellStart"/>
      <w:r>
        <w:t>nit</w:t>
      </w:r>
      <w:proofErr w:type="spellEnd"/>
      <w:r>
        <w:t xml:space="preserve"> </w:t>
      </w:r>
      <w:proofErr w:type="spellStart"/>
      <w:r>
        <w:t>fullen</w:t>
      </w:r>
      <w:proofErr w:type="spellEnd"/>
      <w:r>
        <w:t xml:space="preserve"> uns durch </w:t>
      </w:r>
      <w:proofErr w:type="spellStart"/>
      <w:r>
        <w:t>böß</w:t>
      </w:r>
      <w:proofErr w:type="spellEnd"/>
      <w:r>
        <w:t xml:space="preserve"> </w:t>
      </w:r>
      <w:proofErr w:type="spellStart"/>
      <w:r>
        <w:t>begir</w:t>
      </w:r>
      <w:proofErr w:type="spellEnd"/>
      <w:r>
        <w:t>,</w:t>
      </w:r>
      <w:r>
        <w:br/>
        <w:t xml:space="preserve">darauß </w:t>
      </w:r>
      <w:proofErr w:type="spellStart"/>
      <w:r>
        <w:t>vil</w:t>
      </w:r>
      <w:proofErr w:type="spellEnd"/>
      <w:r>
        <w:t xml:space="preserve"> </w:t>
      </w:r>
      <w:proofErr w:type="spellStart"/>
      <w:r>
        <w:t>boßheit</w:t>
      </w:r>
      <w:proofErr w:type="spellEnd"/>
      <w:r>
        <w:t xml:space="preserve"> </w:t>
      </w:r>
      <w:proofErr w:type="spellStart"/>
      <w:r>
        <w:t>wirt</w:t>
      </w:r>
      <w:proofErr w:type="spellEnd"/>
      <w:r>
        <w:t xml:space="preserve"> gespürt.</w:t>
      </w:r>
    </w:p>
    <w:p w14:paraId="6870849B" w14:textId="77777777" w:rsidR="009B1618" w:rsidRDefault="009B1618" w:rsidP="009B1618">
      <w:pPr>
        <w:pStyle w:val="StandardWeb"/>
      </w:pPr>
      <w:r>
        <w:t xml:space="preserve">2. </w:t>
      </w:r>
      <w:proofErr w:type="spellStart"/>
      <w:r>
        <w:t>Czu</w:t>
      </w:r>
      <w:proofErr w:type="spellEnd"/>
      <w:r>
        <w:t xml:space="preserve"> </w:t>
      </w:r>
      <w:proofErr w:type="spellStart"/>
      <w:r>
        <w:t>dysem</w:t>
      </w:r>
      <w:proofErr w:type="spellEnd"/>
      <w:r>
        <w:t xml:space="preserve"> fasten, </w:t>
      </w:r>
      <w:proofErr w:type="spellStart"/>
      <w:r>
        <w:t>tranck</w:t>
      </w:r>
      <w:proofErr w:type="spellEnd"/>
      <w:r>
        <w:t xml:space="preserve"> und </w:t>
      </w:r>
      <w:proofErr w:type="spellStart"/>
      <w:r>
        <w:t>speyß</w:t>
      </w:r>
      <w:proofErr w:type="spellEnd"/>
      <w:r>
        <w:br/>
      </w:r>
      <w:proofErr w:type="spellStart"/>
      <w:r>
        <w:t>stymbst</w:t>
      </w:r>
      <w:proofErr w:type="spellEnd"/>
      <w:r>
        <w:t xml:space="preserve"> du </w:t>
      </w:r>
      <w:proofErr w:type="spellStart"/>
      <w:r>
        <w:t>keyn</w:t>
      </w:r>
      <w:proofErr w:type="spellEnd"/>
      <w:r>
        <w:t xml:space="preserve"> </w:t>
      </w:r>
      <w:proofErr w:type="spellStart"/>
      <w:r>
        <w:t>underschyedlich</w:t>
      </w:r>
      <w:proofErr w:type="spellEnd"/>
      <w:r>
        <w:t xml:space="preserve"> tag,</w:t>
      </w:r>
      <w:r>
        <w:br/>
      </w:r>
      <w:proofErr w:type="spellStart"/>
      <w:r>
        <w:t>alleyn</w:t>
      </w:r>
      <w:proofErr w:type="spellEnd"/>
      <w:r>
        <w:t xml:space="preserve"> </w:t>
      </w:r>
      <w:proofErr w:type="spellStart"/>
      <w:r>
        <w:t>wy</w:t>
      </w:r>
      <w:proofErr w:type="spellEnd"/>
      <w:r>
        <w:t xml:space="preserve"> das zu </w:t>
      </w:r>
      <w:proofErr w:type="spellStart"/>
      <w:r>
        <w:t>deynem</w:t>
      </w:r>
      <w:proofErr w:type="spellEnd"/>
      <w:r>
        <w:t xml:space="preserve"> </w:t>
      </w:r>
      <w:proofErr w:type="spellStart"/>
      <w:r>
        <w:t>preyß</w:t>
      </w:r>
      <w:proofErr w:type="spellEnd"/>
      <w:r>
        <w:br/>
      </w:r>
      <w:proofErr w:type="spellStart"/>
      <w:r>
        <w:t>eynn</w:t>
      </w:r>
      <w:proofErr w:type="spellEnd"/>
      <w:r>
        <w:t xml:space="preserve"> </w:t>
      </w:r>
      <w:proofErr w:type="spellStart"/>
      <w:r>
        <w:t>yden</w:t>
      </w:r>
      <w:proofErr w:type="spellEnd"/>
      <w:r>
        <w:t xml:space="preserve"> schicklich machen mag.</w:t>
      </w:r>
    </w:p>
    <w:p w14:paraId="3F9C1EED" w14:textId="77777777" w:rsidR="009B1618" w:rsidRDefault="009B1618" w:rsidP="009B1618">
      <w:pPr>
        <w:pStyle w:val="StandardWeb"/>
      </w:pPr>
      <w:r>
        <w:t xml:space="preserve">3. Dy </w:t>
      </w:r>
      <w:proofErr w:type="spellStart"/>
      <w:r>
        <w:t>scchrifft</w:t>
      </w:r>
      <w:proofErr w:type="spellEnd"/>
      <w:r>
        <w:t xml:space="preserve"> all </w:t>
      </w:r>
      <w:proofErr w:type="spellStart"/>
      <w:r>
        <w:t>speyß</w:t>
      </w:r>
      <w:proofErr w:type="spellEnd"/>
      <w:r>
        <w:t xml:space="preserve"> </w:t>
      </w:r>
      <w:proofErr w:type="spellStart"/>
      <w:r>
        <w:t>gereynigt</w:t>
      </w:r>
      <w:proofErr w:type="spellEnd"/>
      <w:r>
        <w:t xml:space="preserve"> setzt,</w:t>
      </w:r>
      <w:r>
        <w:br/>
      </w:r>
      <w:proofErr w:type="spellStart"/>
      <w:r>
        <w:t>dy</w:t>
      </w:r>
      <w:proofErr w:type="spellEnd"/>
      <w:r>
        <w:t xml:space="preserve"> man </w:t>
      </w:r>
      <w:proofErr w:type="spellStart"/>
      <w:r>
        <w:t>messig</w:t>
      </w:r>
      <w:proofErr w:type="spellEnd"/>
      <w:r>
        <w:t xml:space="preserve"> und </w:t>
      </w:r>
      <w:proofErr w:type="spellStart"/>
      <w:r>
        <w:t>danckbar</w:t>
      </w:r>
      <w:proofErr w:type="spellEnd"/>
      <w:r>
        <w:t xml:space="preserve"> </w:t>
      </w:r>
      <w:proofErr w:type="spellStart"/>
      <w:r>
        <w:t>nymbt</w:t>
      </w:r>
      <w:proofErr w:type="spellEnd"/>
      <w:r>
        <w:t>,</w:t>
      </w:r>
      <w:r>
        <w:br/>
        <w:t xml:space="preserve">was geht </w:t>
      </w:r>
      <w:proofErr w:type="spellStart"/>
      <w:r>
        <w:t>yn</w:t>
      </w:r>
      <w:proofErr w:type="spellEnd"/>
      <w:r>
        <w:t xml:space="preserve"> </w:t>
      </w:r>
      <w:proofErr w:type="spellStart"/>
      <w:r>
        <w:t>leyb</w:t>
      </w:r>
      <w:proofErr w:type="spellEnd"/>
      <w:r>
        <w:t xml:space="preserve">, </w:t>
      </w:r>
      <w:proofErr w:type="spellStart"/>
      <w:r>
        <w:t>dy</w:t>
      </w:r>
      <w:proofErr w:type="spellEnd"/>
      <w:r>
        <w:t xml:space="preserve"> </w:t>
      </w:r>
      <w:proofErr w:type="spellStart"/>
      <w:r>
        <w:t>seel</w:t>
      </w:r>
      <w:proofErr w:type="spellEnd"/>
      <w:r>
        <w:t xml:space="preserve"> </w:t>
      </w:r>
      <w:proofErr w:type="spellStart"/>
      <w:r>
        <w:t>nit</w:t>
      </w:r>
      <w:proofErr w:type="spellEnd"/>
      <w:r>
        <w:t xml:space="preserve"> </w:t>
      </w:r>
      <w:proofErr w:type="spellStart"/>
      <w:r>
        <w:t>letzt</w:t>
      </w:r>
      <w:proofErr w:type="spellEnd"/>
      <w:r>
        <w:t>,</w:t>
      </w:r>
      <w:r>
        <w:br/>
      </w:r>
      <w:proofErr w:type="spellStart"/>
      <w:r>
        <w:t>keyn</w:t>
      </w:r>
      <w:proofErr w:type="spellEnd"/>
      <w:r>
        <w:t xml:space="preserve"> </w:t>
      </w:r>
      <w:proofErr w:type="spellStart"/>
      <w:r>
        <w:t>menschen</w:t>
      </w:r>
      <w:proofErr w:type="spellEnd"/>
      <w:r>
        <w:t xml:space="preserve"> </w:t>
      </w:r>
      <w:proofErr w:type="spellStart"/>
      <w:r>
        <w:t>both</w:t>
      </w:r>
      <w:proofErr w:type="spellEnd"/>
      <w:r>
        <w:t xml:space="preserve"> dawider </w:t>
      </w:r>
      <w:proofErr w:type="spellStart"/>
      <w:r>
        <w:t>czympt</w:t>
      </w:r>
      <w:proofErr w:type="spellEnd"/>
      <w:r>
        <w:t>.</w:t>
      </w:r>
    </w:p>
    <w:p w14:paraId="635B4429" w14:textId="77777777" w:rsidR="009B1618" w:rsidRDefault="009B1618" w:rsidP="009B1618">
      <w:pPr>
        <w:pStyle w:val="StandardWeb"/>
      </w:pPr>
      <w:r>
        <w:t xml:space="preserve">4. Der </w:t>
      </w:r>
      <w:proofErr w:type="spellStart"/>
      <w:r>
        <w:t>phariseer</w:t>
      </w:r>
      <w:proofErr w:type="spellEnd"/>
      <w:r>
        <w:t xml:space="preserve"> fasten </w:t>
      </w:r>
      <w:proofErr w:type="spellStart"/>
      <w:r>
        <w:t>art</w:t>
      </w:r>
      <w:proofErr w:type="spellEnd"/>
      <w:r>
        <w:t>,</w:t>
      </w:r>
      <w:r>
        <w:br/>
      </w:r>
      <w:proofErr w:type="spellStart"/>
      <w:r>
        <w:t>darczu</w:t>
      </w:r>
      <w:proofErr w:type="spellEnd"/>
      <w:r>
        <w:t xml:space="preserve"> </w:t>
      </w:r>
      <w:proofErr w:type="spellStart"/>
      <w:r>
        <w:t>yhr</w:t>
      </w:r>
      <w:proofErr w:type="spellEnd"/>
      <w:r>
        <w:t xml:space="preserve"> langes </w:t>
      </w:r>
      <w:proofErr w:type="spellStart"/>
      <w:r>
        <w:t>leffczen</w:t>
      </w:r>
      <w:proofErr w:type="spellEnd"/>
      <w:r>
        <w:t xml:space="preserve"> </w:t>
      </w:r>
      <w:proofErr w:type="spellStart"/>
      <w:r>
        <w:t>beth</w:t>
      </w:r>
      <w:proofErr w:type="spellEnd"/>
      <w:r>
        <w:t>,</w:t>
      </w:r>
      <w:r>
        <w:br/>
        <w:t xml:space="preserve">und was </w:t>
      </w:r>
      <w:proofErr w:type="spellStart"/>
      <w:r>
        <w:t>ym</w:t>
      </w:r>
      <w:proofErr w:type="spellEnd"/>
      <w:r>
        <w:t xml:space="preserve"> </w:t>
      </w:r>
      <w:proofErr w:type="spellStart"/>
      <w:r>
        <w:t>gsetz</w:t>
      </w:r>
      <w:proofErr w:type="spellEnd"/>
      <w:r>
        <w:t xml:space="preserve"> </w:t>
      </w:r>
      <w:proofErr w:type="spellStart"/>
      <w:r>
        <w:t>gebotten</w:t>
      </w:r>
      <w:proofErr w:type="spellEnd"/>
      <w:r>
        <w:t xml:space="preserve"> ward,</w:t>
      </w:r>
      <w:r>
        <w:br/>
        <w:t xml:space="preserve">straffst </w:t>
      </w:r>
      <w:proofErr w:type="spellStart"/>
      <w:r>
        <w:t>herr</w:t>
      </w:r>
      <w:proofErr w:type="spellEnd"/>
      <w:r>
        <w:t xml:space="preserve">, </w:t>
      </w:r>
      <w:proofErr w:type="spellStart"/>
      <w:r>
        <w:t>wans</w:t>
      </w:r>
      <w:proofErr w:type="spellEnd"/>
      <w:r>
        <w:t xml:space="preserve"> </w:t>
      </w:r>
      <w:proofErr w:type="spellStart"/>
      <w:r>
        <w:t>nit</w:t>
      </w:r>
      <w:proofErr w:type="spellEnd"/>
      <w:r>
        <w:t xml:space="preserve"> von </w:t>
      </w:r>
      <w:proofErr w:type="spellStart"/>
      <w:r>
        <w:t>hertzen</w:t>
      </w:r>
      <w:proofErr w:type="spellEnd"/>
      <w:r>
        <w:t xml:space="preserve"> </w:t>
      </w:r>
      <w:proofErr w:type="spellStart"/>
      <w:r>
        <w:t>get</w:t>
      </w:r>
      <w:proofErr w:type="spellEnd"/>
      <w:r>
        <w:t>.</w:t>
      </w:r>
    </w:p>
    <w:p w14:paraId="3F52BF79" w14:textId="77777777" w:rsidR="009B1618" w:rsidRDefault="009B1618" w:rsidP="009B1618">
      <w:pPr>
        <w:pStyle w:val="StandardWeb"/>
      </w:pPr>
      <w:r>
        <w:t xml:space="preserve">5. Der </w:t>
      </w:r>
      <w:proofErr w:type="spellStart"/>
      <w:r>
        <w:t>yn</w:t>
      </w:r>
      <w:proofErr w:type="spellEnd"/>
      <w:r>
        <w:t xml:space="preserve"> seyn </w:t>
      </w:r>
      <w:proofErr w:type="spellStart"/>
      <w:r>
        <w:t>werck</w:t>
      </w:r>
      <w:proofErr w:type="spellEnd"/>
      <w:r>
        <w:t xml:space="preserve"> </w:t>
      </w:r>
      <w:proofErr w:type="spellStart"/>
      <w:r>
        <w:t>vertrawen</w:t>
      </w:r>
      <w:proofErr w:type="spellEnd"/>
      <w:r>
        <w:t xml:space="preserve"> </w:t>
      </w:r>
      <w:proofErr w:type="spellStart"/>
      <w:r>
        <w:t>stelt</w:t>
      </w:r>
      <w:proofErr w:type="spellEnd"/>
      <w:r>
        <w:t>,</w:t>
      </w:r>
      <w:r>
        <w:br/>
      </w:r>
      <w:proofErr w:type="spellStart"/>
      <w:r>
        <w:t>ym</w:t>
      </w:r>
      <w:proofErr w:type="spellEnd"/>
      <w:r>
        <w:t xml:space="preserve"> </w:t>
      </w:r>
      <w:proofErr w:type="spellStart"/>
      <w:r>
        <w:t>tempel</w:t>
      </w:r>
      <w:proofErr w:type="spellEnd"/>
      <w:r>
        <w:t xml:space="preserve"> bettend, ward </w:t>
      </w:r>
      <w:proofErr w:type="spellStart"/>
      <w:r>
        <w:t>geschennt</w:t>
      </w:r>
      <w:proofErr w:type="spellEnd"/>
      <w:r>
        <w:t>;</w:t>
      </w:r>
      <w:r>
        <w:br/>
      </w:r>
      <w:proofErr w:type="spellStart"/>
      <w:r>
        <w:t>gepreyset</w:t>
      </w:r>
      <w:proofErr w:type="spellEnd"/>
      <w:r>
        <w:t xml:space="preserve"> ist und </w:t>
      </w:r>
      <w:proofErr w:type="spellStart"/>
      <w:r>
        <w:t>got</w:t>
      </w:r>
      <w:proofErr w:type="spellEnd"/>
      <w:r>
        <w:t xml:space="preserve"> </w:t>
      </w:r>
      <w:proofErr w:type="spellStart"/>
      <w:r>
        <w:t>gefelt</w:t>
      </w:r>
      <w:proofErr w:type="spellEnd"/>
      <w:r>
        <w:t>,</w:t>
      </w:r>
      <w:r>
        <w:br/>
        <w:t xml:space="preserve">der </w:t>
      </w:r>
      <w:proofErr w:type="spellStart"/>
      <w:r>
        <w:t>ym</w:t>
      </w:r>
      <w:proofErr w:type="spellEnd"/>
      <w:r>
        <w:t xml:space="preserve"> </w:t>
      </w:r>
      <w:proofErr w:type="spellStart"/>
      <w:r>
        <w:t>gebeth</w:t>
      </w:r>
      <w:proofErr w:type="spellEnd"/>
      <w:r>
        <w:t xml:space="preserve"> seyn </w:t>
      </w:r>
      <w:proofErr w:type="spellStart"/>
      <w:r>
        <w:t>sund</w:t>
      </w:r>
      <w:proofErr w:type="spellEnd"/>
      <w:r>
        <w:t xml:space="preserve"> bekennt.</w:t>
      </w:r>
    </w:p>
    <w:p w14:paraId="648851FB" w14:textId="77777777" w:rsidR="009B1618" w:rsidRDefault="009B1618" w:rsidP="009B1618">
      <w:pPr>
        <w:pStyle w:val="StandardWeb"/>
      </w:pPr>
      <w:r>
        <w:t xml:space="preserve">6. Bitten </w:t>
      </w:r>
      <w:proofErr w:type="spellStart"/>
      <w:r>
        <w:t>lerst</w:t>
      </w:r>
      <w:proofErr w:type="spellEnd"/>
      <w:r>
        <w:t xml:space="preserve"> du on </w:t>
      </w:r>
      <w:proofErr w:type="spellStart"/>
      <w:r>
        <w:t>unterlaß</w:t>
      </w:r>
      <w:proofErr w:type="spellEnd"/>
      <w:r>
        <w:br/>
        <w:t xml:space="preserve">durch dich, </w:t>
      </w:r>
      <w:proofErr w:type="spellStart"/>
      <w:r>
        <w:t>herr</w:t>
      </w:r>
      <w:proofErr w:type="spellEnd"/>
      <w:r>
        <w:t xml:space="preserve">, den </w:t>
      </w:r>
      <w:proofErr w:type="spellStart"/>
      <w:r>
        <w:t>vatter</w:t>
      </w:r>
      <w:proofErr w:type="spellEnd"/>
      <w:r>
        <w:t xml:space="preserve"> </w:t>
      </w:r>
      <w:proofErr w:type="spellStart"/>
      <w:r>
        <w:t>yn</w:t>
      </w:r>
      <w:proofErr w:type="spellEnd"/>
      <w:r>
        <w:t xml:space="preserve"> </w:t>
      </w:r>
      <w:proofErr w:type="spellStart"/>
      <w:r>
        <w:t>styll</w:t>
      </w:r>
      <w:proofErr w:type="spellEnd"/>
      <w:r>
        <w:t>,</w:t>
      </w:r>
      <w:r>
        <w:br/>
      </w:r>
      <w:proofErr w:type="spellStart"/>
      <w:r>
        <w:t>yyn</w:t>
      </w:r>
      <w:proofErr w:type="spellEnd"/>
      <w:r>
        <w:t xml:space="preserve"> </w:t>
      </w:r>
      <w:proofErr w:type="spellStart"/>
      <w:r>
        <w:t>warheyt</w:t>
      </w:r>
      <w:proofErr w:type="spellEnd"/>
      <w:r>
        <w:t xml:space="preserve">, </w:t>
      </w:r>
      <w:proofErr w:type="spellStart"/>
      <w:r>
        <w:t>geyst</w:t>
      </w:r>
      <w:proofErr w:type="spellEnd"/>
      <w:r>
        <w:t xml:space="preserve"> und glauben groß,</w:t>
      </w:r>
      <w:r>
        <w:br/>
        <w:t xml:space="preserve">und das </w:t>
      </w:r>
      <w:proofErr w:type="spellStart"/>
      <w:r>
        <w:t>geschee</w:t>
      </w:r>
      <w:proofErr w:type="spellEnd"/>
      <w:r>
        <w:t xml:space="preserve"> der </w:t>
      </w:r>
      <w:proofErr w:type="spellStart"/>
      <w:r>
        <w:t>götlich</w:t>
      </w:r>
      <w:proofErr w:type="spellEnd"/>
      <w:r>
        <w:t xml:space="preserve"> will.</w:t>
      </w:r>
    </w:p>
    <w:p w14:paraId="5CBDFFE5" w14:textId="77777777" w:rsidR="009B1618" w:rsidRDefault="009B1618" w:rsidP="009B1618">
      <w:pPr>
        <w:pStyle w:val="StandardWeb"/>
      </w:pPr>
      <w:r>
        <w:t xml:space="preserve">7. Diß </w:t>
      </w:r>
      <w:proofErr w:type="spellStart"/>
      <w:r>
        <w:t>bet</w:t>
      </w:r>
      <w:proofErr w:type="spellEnd"/>
      <w:r>
        <w:t xml:space="preserve"> und fasten ist uns not,</w:t>
      </w:r>
      <w:r>
        <w:br/>
      </w:r>
      <w:proofErr w:type="spellStart"/>
      <w:r>
        <w:t>teuffels</w:t>
      </w:r>
      <w:proofErr w:type="spellEnd"/>
      <w:r>
        <w:t xml:space="preserve"> </w:t>
      </w:r>
      <w:proofErr w:type="spellStart"/>
      <w:r>
        <w:t>art</w:t>
      </w:r>
      <w:proofErr w:type="spellEnd"/>
      <w:r>
        <w:t xml:space="preserve"> es </w:t>
      </w:r>
      <w:proofErr w:type="spellStart"/>
      <w:r>
        <w:t>außtreyben</w:t>
      </w:r>
      <w:proofErr w:type="spellEnd"/>
      <w:r>
        <w:t xml:space="preserve"> kann,</w:t>
      </w:r>
      <w:r>
        <w:br/>
      </w:r>
      <w:proofErr w:type="spellStart"/>
      <w:r>
        <w:t>got</w:t>
      </w:r>
      <w:proofErr w:type="spellEnd"/>
      <w:r>
        <w:t xml:space="preserve"> gibt, wer </w:t>
      </w:r>
      <w:proofErr w:type="spellStart"/>
      <w:r>
        <w:t>bit</w:t>
      </w:r>
      <w:proofErr w:type="spellEnd"/>
      <w:r>
        <w:t xml:space="preserve">, </w:t>
      </w:r>
      <w:proofErr w:type="spellStart"/>
      <w:r>
        <w:t>nit</w:t>
      </w:r>
      <w:proofErr w:type="spellEnd"/>
      <w:r>
        <w:t xml:space="preserve"> </w:t>
      </w:r>
      <w:proofErr w:type="spellStart"/>
      <w:r>
        <w:t>steyn</w:t>
      </w:r>
      <w:proofErr w:type="spellEnd"/>
      <w:r>
        <w:t xml:space="preserve"> </w:t>
      </w:r>
      <w:proofErr w:type="spellStart"/>
      <w:r>
        <w:t>fur</w:t>
      </w:r>
      <w:proofErr w:type="spellEnd"/>
      <w:r>
        <w:t xml:space="preserve"> </w:t>
      </w:r>
      <w:proofErr w:type="spellStart"/>
      <w:r>
        <w:t>brot</w:t>
      </w:r>
      <w:proofErr w:type="spellEnd"/>
      <w:r>
        <w:t>,</w:t>
      </w:r>
      <w:r>
        <w:br/>
        <w:t xml:space="preserve">wer </w:t>
      </w:r>
      <w:proofErr w:type="spellStart"/>
      <w:r>
        <w:t>klopffet</w:t>
      </w:r>
      <w:proofErr w:type="spellEnd"/>
      <w:r>
        <w:t xml:space="preserve">, dem </w:t>
      </w:r>
      <w:proofErr w:type="spellStart"/>
      <w:r>
        <w:t>wirt</w:t>
      </w:r>
      <w:proofErr w:type="spellEnd"/>
      <w:r>
        <w:t xml:space="preserve"> </w:t>
      </w:r>
      <w:proofErr w:type="spellStart"/>
      <w:r>
        <w:t>auffgethan</w:t>
      </w:r>
      <w:proofErr w:type="spellEnd"/>
      <w:r>
        <w:t>.</w:t>
      </w:r>
    </w:p>
    <w:p w14:paraId="000EDBBF" w14:textId="77777777" w:rsidR="009B1618" w:rsidRDefault="009B1618" w:rsidP="009B1618">
      <w:pPr>
        <w:pStyle w:val="StandardWeb"/>
      </w:pPr>
      <w:r>
        <w:t xml:space="preserve">8. O </w:t>
      </w:r>
      <w:proofErr w:type="spellStart"/>
      <w:r>
        <w:t>herr</w:t>
      </w:r>
      <w:proofErr w:type="spellEnd"/>
      <w:r>
        <w:t xml:space="preserve"> beweg uns </w:t>
      </w:r>
      <w:proofErr w:type="spellStart"/>
      <w:r>
        <w:t>hertz</w:t>
      </w:r>
      <w:proofErr w:type="spellEnd"/>
      <w:r>
        <w:t xml:space="preserve"> und </w:t>
      </w:r>
      <w:proofErr w:type="spellStart"/>
      <w:r>
        <w:t>mundt</w:t>
      </w:r>
      <w:proofErr w:type="spellEnd"/>
      <w:r>
        <w:t>,</w:t>
      </w:r>
      <w:r>
        <w:br/>
        <w:t xml:space="preserve">recht </w:t>
      </w:r>
      <w:proofErr w:type="spellStart"/>
      <w:r>
        <w:t>czu</w:t>
      </w:r>
      <w:proofErr w:type="spellEnd"/>
      <w:r>
        <w:t xml:space="preserve"> fasten und </w:t>
      </w:r>
      <w:proofErr w:type="spellStart"/>
      <w:r>
        <w:t>warer</w:t>
      </w:r>
      <w:proofErr w:type="spellEnd"/>
      <w:r>
        <w:t xml:space="preserve"> </w:t>
      </w:r>
      <w:proofErr w:type="spellStart"/>
      <w:r>
        <w:t>bith</w:t>
      </w:r>
      <w:proofErr w:type="spellEnd"/>
      <w:r>
        <w:t>,</w:t>
      </w:r>
      <w:r>
        <w:br/>
        <w:t xml:space="preserve">und das der </w:t>
      </w:r>
      <w:proofErr w:type="spellStart"/>
      <w:r>
        <w:t>geyst</w:t>
      </w:r>
      <w:proofErr w:type="spellEnd"/>
      <w:r>
        <w:t xml:space="preserve"> </w:t>
      </w:r>
      <w:proofErr w:type="spellStart"/>
      <w:r>
        <w:t>bestreyt</w:t>
      </w:r>
      <w:proofErr w:type="spellEnd"/>
      <w:r>
        <w:t xml:space="preserve"> </w:t>
      </w:r>
      <w:proofErr w:type="spellStart"/>
      <w:r>
        <w:t>dy</w:t>
      </w:r>
      <w:proofErr w:type="spellEnd"/>
      <w:r>
        <w:t xml:space="preserve"> </w:t>
      </w:r>
      <w:proofErr w:type="spellStart"/>
      <w:r>
        <w:t>sund</w:t>
      </w:r>
      <w:proofErr w:type="spellEnd"/>
      <w:r>
        <w:t>,</w:t>
      </w:r>
      <w:r>
        <w:br/>
        <w:t xml:space="preserve">das wir </w:t>
      </w:r>
      <w:proofErr w:type="spellStart"/>
      <w:r>
        <w:t>darynn</w:t>
      </w:r>
      <w:proofErr w:type="spellEnd"/>
      <w:r>
        <w:t xml:space="preserve"> </w:t>
      </w:r>
      <w:proofErr w:type="spellStart"/>
      <w:r>
        <w:t>erlygen</w:t>
      </w:r>
      <w:proofErr w:type="spellEnd"/>
      <w:r>
        <w:t xml:space="preserve"> </w:t>
      </w:r>
      <w:proofErr w:type="spellStart"/>
      <w:r>
        <w:t>nit</w:t>
      </w:r>
      <w:proofErr w:type="spellEnd"/>
      <w:r>
        <w:t>.</w:t>
      </w:r>
    </w:p>
    <w:p w14:paraId="03DDEB27" w14:textId="17E52FF6" w:rsidR="009B1618" w:rsidRDefault="009B1618" w:rsidP="009B1618">
      <w:pPr>
        <w:pStyle w:val="berschrift1"/>
      </w:pPr>
      <w:proofErr w:type="spellStart"/>
      <w:r>
        <w:rPr>
          <w:rStyle w:val="screen-reader-text"/>
        </w:rPr>
        <w:t>Eyn</w:t>
      </w:r>
      <w:proofErr w:type="spellEnd"/>
      <w:r>
        <w:rPr>
          <w:rStyle w:val="screen-reader-text"/>
        </w:rPr>
        <w:t xml:space="preserve"> </w:t>
      </w:r>
      <w:proofErr w:type="spellStart"/>
      <w:r>
        <w:rPr>
          <w:rStyle w:val="screen-reader-text"/>
        </w:rPr>
        <w:t>gesang</w:t>
      </w:r>
      <w:proofErr w:type="spellEnd"/>
      <w:r>
        <w:rPr>
          <w:rStyle w:val="screen-reader-text"/>
        </w:rPr>
        <w:t xml:space="preserve"> vom </w:t>
      </w:r>
      <w:proofErr w:type="spellStart"/>
      <w:r>
        <w:rPr>
          <w:rStyle w:val="screen-reader-text"/>
        </w:rPr>
        <w:t>Sabot</w:t>
      </w:r>
      <w:proofErr w:type="spellEnd"/>
      <w:r>
        <w:rPr>
          <w:rStyle w:val="screen-reader-text"/>
        </w:rPr>
        <w:t xml:space="preserve"> </w:t>
      </w:r>
      <w:proofErr w:type="spellStart"/>
      <w:r>
        <w:rPr>
          <w:rStyle w:val="screen-reader-text"/>
        </w:rPr>
        <w:t>unnd</w:t>
      </w:r>
      <w:proofErr w:type="spellEnd"/>
      <w:r>
        <w:rPr>
          <w:rStyle w:val="screen-reader-text"/>
        </w:rPr>
        <w:t xml:space="preserve"> Christlicher </w:t>
      </w:r>
      <w:proofErr w:type="spellStart"/>
      <w:r>
        <w:rPr>
          <w:rStyle w:val="screen-reader-text"/>
        </w:rPr>
        <w:t>feyer</w:t>
      </w:r>
      <w:proofErr w:type="spellEnd"/>
      <w:r>
        <w:rPr>
          <w:rStyle w:val="screen-reader-text"/>
        </w:rPr>
        <w:t>,</w:t>
      </w:r>
      <w:r>
        <w:t xml:space="preserve"> </w:t>
      </w:r>
    </w:p>
    <w:p w14:paraId="72EA0831" w14:textId="77777777" w:rsidR="009B1618" w:rsidRDefault="009B1618" w:rsidP="009B1618">
      <w:pPr>
        <w:pStyle w:val="StandardWeb"/>
      </w:pPr>
      <w:r>
        <w:t>1. Gott hat all ding erschaffen gut,</w:t>
      </w:r>
      <w:r>
        <w:br/>
        <w:t xml:space="preserve">am </w:t>
      </w:r>
      <w:proofErr w:type="spellStart"/>
      <w:r>
        <w:t>sybenden</w:t>
      </w:r>
      <w:proofErr w:type="spellEnd"/>
      <w:r>
        <w:t xml:space="preserve"> Tag geruht,</w:t>
      </w:r>
      <w:r>
        <w:br/>
        <w:t xml:space="preserve">Durchs Wort </w:t>
      </w:r>
      <w:proofErr w:type="spellStart"/>
      <w:r>
        <w:t>solchs</w:t>
      </w:r>
      <w:proofErr w:type="spellEnd"/>
      <w:r>
        <w:t xml:space="preserve"> </w:t>
      </w:r>
      <w:proofErr w:type="spellStart"/>
      <w:r>
        <w:t>schuff</w:t>
      </w:r>
      <w:proofErr w:type="spellEnd"/>
      <w:r>
        <w:t xml:space="preserve"> und auch </w:t>
      </w:r>
      <w:proofErr w:type="spellStart"/>
      <w:r>
        <w:t>auffhelt</w:t>
      </w:r>
      <w:proofErr w:type="spellEnd"/>
      <w:r>
        <w:br/>
        <w:t xml:space="preserve">wie </w:t>
      </w:r>
      <w:proofErr w:type="spellStart"/>
      <w:r>
        <w:t>dan</w:t>
      </w:r>
      <w:proofErr w:type="spellEnd"/>
      <w:r>
        <w:t xml:space="preserve"> der </w:t>
      </w:r>
      <w:proofErr w:type="spellStart"/>
      <w:r>
        <w:t>heylg</w:t>
      </w:r>
      <w:proofErr w:type="spellEnd"/>
      <w:r>
        <w:t xml:space="preserve"> David </w:t>
      </w:r>
      <w:proofErr w:type="spellStart"/>
      <w:r>
        <w:t>meldt</w:t>
      </w:r>
      <w:proofErr w:type="spellEnd"/>
      <w:r>
        <w:t>,</w:t>
      </w:r>
      <w:r>
        <w:br/>
        <w:t>So hat uns vom ersten Adam</w:t>
      </w:r>
      <w:r>
        <w:br/>
        <w:t xml:space="preserve">der </w:t>
      </w:r>
      <w:proofErr w:type="spellStart"/>
      <w:r>
        <w:t>sund</w:t>
      </w:r>
      <w:proofErr w:type="spellEnd"/>
      <w:r>
        <w:t xml:space="preserve"> </w:t>
      </w:r>
      <w:proofErr w:type="spellStart"/>
      <w:r>
        <w:t>art</w:t>
      </w:r>
      <w:proofErr w:type="spellEnd"/>
      <w:r>
        <w:t xml:space="preserve"> geerbet an.</w:t>
      </w:r>
    </w:p>
    <w:p w14:paraId="17494627" w14:textId="77777777" w:rsidR="009B1618" w:rsidRDefault="009B1618" w:rsidP="009B1618">
      <w:pPr>
        <w:pStyle w:val="StandardWeb"/>
      </w:pPr>
      <w:r>
        <w:t xml:space="preserve">2. </w:t>
      </w:r>
      <w:proofErr w:type="spellStart"/>
      <w:r>
        <w:t>Drumb</w:t>
      </w:r>
      <w:proofErr w:type="spellEnd"/>
      <w:r>
        <w:t xml:space="preserve"> </w:t>
      </w:r>
      <w:proofErr w:type="spellStart"/>
      <w:r>
        <w:t>dan</w:t>
      </w:r>
      <w:proofErr w:type="spellEnd"/>
      <w:r>
        <w:t xml:space="preserve"> Christus der </w:t>
      </w:r>
      <w:proofErr w:type="spellStart"/>
      <w:r>
        <w:t>letzt</w:t>
      </w:r>
      <w:proofErr w:type="spellEnd"/>
      <w:r>
        <w:t xml:space="preserve"> Adam</w:t>
      </w:r>
      <w:r>
        <w:br/>
      </w:r>
      <w:proofErr w:type="spellStart"/>
      <w:r>
        <w:t>eyn</w:t>
      </w:r>
      <w:proofErr w:type="spellEnd"/>
      <w:r>
        <w:t xml:space="preserve"> </w:t>
      </w:r>
      <w:proofErr w:type="spellStart"/>
      <w:r>
        <w:t>leyb</w:t>
      </w:r>
      <w:proofErr w:type="spellEnd"/>
      <w:r>
        <w:t xml:space="preserve"> unsers </w:t>
      </w:r>
      <w:proofErr w:type="spellStart"/>
      <w:r>
        <w:t>fleysch</w:t>
      </w:r>
      <w:proofErr w:type="spellEnd"/>
      <w:r>
        <w:t xml:space="preserve"> </w:t>
      </w:r>
      <w:proofErr w:type="spellStart"/>
      <w:r>
        <w:t>annam</w:t>
      </w:r>
      <w:proofErr w:type="spellEnd"/>
      <w:r>
        <w:t>,</w:t>
      </w:r>
      <w:r>
        <w:br/>
        <w:t>Durch seyn todt das leben uns bracht,</w:t>
      </w:r>
      <w:r>
        <w:br/>
        <w:t xml:space="preserve">den Vater </w:t>
      </w:r>
      <w:proofErr w:type="spellStart"/>
      <w:r>
        <w:t>genedig</w:t>
      </w:r>
      <w:proofErr w:type="spellEnd"/>
      <w:r>
        <w:t xml:space="preserve"> macht,</w:t>
      </w:r>
      <w:r>
        <w:br/>
      </w:r>
      <w:proofErr w:type="spellStart"/>
      <w:r>
        <w:t>Ym</w:t>
      </w:r>
      <w:proofErr w:type="spellEnd"/>
      <w:r>
        <w:t xml:space="preserve"> Grab ruhet er am </w:t>
      </w:r>
      <w:proofErr w:type="spellStart"/>
      <w:r>
        <w:t>Saboth</w:t>
      </w:r>
      <w:proofErr w:type="spellEnd"/>
      <w:r>
        <w:t>,</w:t>
      </w:r>
      <w:r>
        <w:br/>
        <w:t xml:space="preserve">denn </w:t>
      </w:r>
      <w:proofErr w:type="spellStart"/>
      <w:r>
        <w:t>got</w:t>
      </w:r>
      <w:proofErr w:type="spellEnd"/>
      <w:r>
        <w:t xml:space="preserve"> </w:t>
      </w:r>
      <w:proofErr w:type="spellStart"/>
      <w:r>
        <w:t>ym</w:t>
      </w:r>
      <w:proofErr w:type="spellEnd"/>
      <w:r>
        <w:t xml:space="preserve"> </w:t>
      </w:r>
      <w:proofErr w:type="spellStart"/>
      <w:r>
        <w:t>gesetz</w:t>
      </w:r>
      <w:proofErr w:type="spellEnd"/>
      <w:r>
        <w:t xml:space="preserve"> gebot.</w:t>
      </w:r>
    </w:p>
    <w:p w14:paraId="7115046E" w14:textId="77777777" w:rsidR="009B1618" w:rsidRDefault="009B1618" w:rsidP="009B1618">
      <w:pPr>
        <w:pStyle w:val="StandardWeb"/>
      </w:pPr>
      <w:r>
        <w:t xml:space="preserve">3. Christus </w:t>
      </w:r>
      <w:proofErr w:type="spellStart"/>
      <w:r>
        <w:t>dyses</w:t>
      </w:r>
      <w:proofErr w:type="spellEnd"/>
      <w:r>
        <w:t xml:space="preserve"> </w:t>
      </w:r>
      <w:proofErr w:type="spellStart"/>
      <w:r>
        <w:t>sabots</w:t>
      </w:r>
      <w:proofErr w:type="spellEnd"/>
      <w:r>
        <w:t xml:space="preserve"> </w:t>
      </w:r>
      <w:proofErr w:type="spellStart"/>
      <w:r>
        <w:t>eyn</w:t>
      </w:r>
      <w:proofErr w:type="spellEnd"/>
      <w:r>
        <w:t xml:space="preserve"> </w:t>
      </w:r>
      <w:proofErr w:type="spellStart"/>
      <w:r>
        <w:t>herr</w:t>
      </w:r>
      <w:proofErr w:type="spellEnd"/>
      <w:r>
        <w:t>,</w:t>
      </w:r>
      <w:r>
        <w:br/>
      </w:r>
      <w:proofErr w:type="spellStart"/>
      <w:r>
        <w:t>erklert</w:t>
      </w:r>
      <w:proofErr w:type="spellEnd"/>
      <w:r>
        <w:t xml:space="preserve"> den mit solcher </w:t>
      </w:r>
      <w:proofErr w:type="spellStart"/>
      <w:r>
        <w:t>ler</w:t>
      </w:r>
      <w:proofErr w:type="spellEnd"/>
      <w:r>
        <w:t>;</w:t>
      </w:r>
      <w:r>
        <w:br/>
      </w:r>
      <w:proofErr w:type="spellStart"/>
      <w:r>
        <w:t>Heyst</w:t>
      </w:r>
      <w:proofErr w:type="spellEnd"/>
      <w:r>
        <w:t xml:space="preserve"> wirken das gut am </w:t>
      </w:r>
      <w:proofErr w:type="spellStart"/>
      <w:r>
        <w:t>sabot</w:t>
      </w:r>
      <w:proofErr w:type="spellEnd"/>
      <w:r>
        <w:t>,</w:t>
      </w:r>
      <w:r>
        <w:br/>
        <w:t xml:space="preserve">und </w:t>
      </w:r>
      <w:proofErr w:type="spellStart"/>
      <w:r>
        <w:t>hylff</w:t>
      </w:r>
      <w:proofErr w:type="spellEnd"/>
      <w:r>
        <w:t xml:space="preserve"> thun des </w:t>
      </w:r>
      <w:proofErr w:type="spellStart"/>
      <w:r>
        <w:t>negsten</w:t>
      </w:r>
      <w:proofErr w:type="spellEnd"/>
      <w:r>
        <w:t xml:space="preserve"> not,</w:t>
      </w:r>
      <w:r>
        <w:br/>
        <w:t xml:space="preserve">Und was uns nach </w:t>
      </w:r>
      <w:proofErr w:type="spellStart"/>
      <w:r>
        <w:t>seym</w:t>
      </w:r>
      <w:proofErr w:type="spellEnd"/>
      <w:r>
        <w:t xml:space="preserve"> </w:t>
      </w:r>
      <w:proofErr w:type="spellStart"/>
      <w:r>
        <w:t>wort</w:t>
      </w:r>
      <w:proofErr w:type="spellEnd"/>
      <w:r>
        <w:t xml:space="preserve"> </w:t>
      </w:r>
      <w:proofErr w:type="spellStart"/>
      <w:r>
        <w:t>gebür</w:t>
      </w:r>
      <w:proofErr w:type="spellEnd"/>
      <w:r>
        <w:t>,</w:t>
      </w:r>
      <w:r>
        <w:br/>
        <w:t xml:space="preserve">an </w:t>
      </w:r>
      <w:proofErr w:type="spellStart"/>
      <w:r>
        <w:t>eym</w:t>
      </w:r>
      <w:proofErr w:type="spellEnd"/>
      <w:r>
        <w:t xml:space="preserve"> </w:t>
      </w:r>
      <w:proofErr w:type="spellStart"/>
      <w:r>
        <w:t>thier</w:t>
      </w:r>
      <w:proofErr w:type="spellEnd"/>
      <w:r>
        <w:t xml:space="preserve"> </w:t>
      </w:r>
      <w:proofErr w:type="spellStart"/>
      <w:r>
        <w:t>helt</w:t>
      </w:r>
      <w:proofErr w:type="spellEnd"/>
      <w:r>
        <w:t xml:space="preserve"> </w:t>
      </w:r>
      <w:proofErr w:type="spellStart"/>
      <w:r>
        <w:t>erß</w:t>
      </w:r>
      <w:proofErr w:type="spellEnd"/>
      <w:r>
        <w:t xml:space="preserve"> uns für.</w:t>
      </w:r>
    </w:p>
    <w:p w14:paraId="4E57EDFD" w14:textId="77777777" w:rsidR="009B1618" w:rsidRDefault="009B1618" w:rsidP="009B1618">
      <w:pPr>
        <w:pStyle w:val="StandardWeb"/>
      </w:pPr>
      <w:r>
        <w:t xml:space="preserve">4. Auch </w:t>
      </w:r>
      <w:proofErr w:type="spellStart"/>
      <w:r>
        <w:t>sol</w:t>
      </w:r>
      <w:proofErr w:type="spellEnd"/>
      <w:r>
        <w:t xml:space="preserve"> von </w:t>
      </w:r>
      <w:proofErr w:type="spellStart"/>
      <w:r>
        <w:t>sund</w:t>
      </w:r>
      <w:proofErr w:type="spellEnd"/>
      <w:r>
        <w:t xml:space="preserve"> ruh unser </w:t>
      </w:r>
      <w:proofErr w:type="spellStart"/>
      <w:r>
        <w:t>leyb</w:t>
      </w:r>
      <w:proofErr w:type="spellEnd"/>
      <w:r>
        <w:t>,</w:t>
      </w:r>
      <w:r>
        <w:br/>
        <w:t xml:space="preserve">on seyn </w:t>
      </w:r>
      <w:proofErr w:type="spellStart"/>
      <w:r>
        <w:t>eygen</w:t>
      </w:r>
      <w:proofErr w:type="spellEnd"/>
      <w:r>
        <w:t xml:space="preserve"> willen </w:t>
      </w:r>
      <w:proofErr w:type="spellStart"/>
      <w:r>
        <w:t>bleyb</w:t>
      </w:r>
      <w:proofErr w:type="spellEnd"/>
      <w:r>
        <w:t>,</w:t>
      </w:r>
      <w:r>
        <w:br/>
        <w:t xml:space="preserve">Den willen des </w:t>
      </w:r>
      <w:proofErr w:type="spellStart"/>
      <w:r>
        <w:t>herren</w:t>
      </w:r>
      <w:proofErr w:type="spellEnd"/>
      <w:r>
        <w:t xml:space="preserve"> stets </w:t>
      </w:r>
      <w:proofErr w:type="spellStart"/>
      <w:r>
        <w:t>duld</w:t>
      </w:r>
      <w:proofErr w:type="spellEnd"/>
      <w:r>
        <w:t>,</w:t>
      </w:r>
      <w:r>
        <w:br/>
        <w:t xml:space="preserve">sich am </w:t>
      </w:r>
      <w:proofErr w:type="spellStart"/>
      <w:r>
        <w:t>feyer</w:t>
      </w:r>
      <w:proofErr w:type="spellEnd"/>
      <w:r>
        <w:t xml:space="preserve"> </w:t>
      </w:r>
      <w:proofErr w:type="spellStart"/>
      <w:r>
        <w:t>nit</w:t>
      </w:r>
      <w:proofErr w:type="spellEnd"/>
      <w:r>
        <w:t xml:space="preserve"> </w:t>
      </w:r>
      <w:proofErr w:type="spellStart"/>
      <w:r>
        <w:t>verschuld</w:t>
      </w:r>
      <w:proofErr w:type="spellEnd"/>
      <w:r>
        <w:t>,</w:t>
      </w:r>
      <w:r>
        <w:br/>
        <w:t>Und also stets Christlich wandern,</w:t>
      </w:r>
      <w:r>
        <w:br/>
      </w:r>
      <w:proofErr w:type="spellStart"/>
      <w:r>
        <w:t>eyn</w:t>
      </w:r>
      <w:proofErr w:type="spellEnd"/>
      <w:r>
        <w:t xml:space="preserve"> </w:t>
      </w:r>
      <w:proofErr w:type="spellStart"/>
      <w:r>
        <w:t>sabot</w:t>
      </w:r>
      <w:proofErr w:type="spellEnd"/>
      <w:r>
        <w:t xml:space="preserve"> sey am andern.</w:t>
      </w:r>
    </w:p>
    <w:p w14:paraId="1E51F0D5" w14:textId="77777777" w:rsidR="009B1618" w:rsidRDefault="009B1618" w:rsidP="009B1618">
      <w:pPr>
        <w:pStyle w:val="StandardWeb"/>
      </w:pPr>
      <w:r>
        <w:t xml:space="preserve">5. O </w:t>
      </w:r>
      <w:proofErr w:type="spellStart"/>
      <w:r>
        <w:t>Got</w:t>
      </w:r>
      <w:proofErr w:type="spellEnd"/>
      <w:r>
        <w:t xml:space="preserve"> </w:t>
      </w:r>
      <w:proofErr w:type="spellStart"/>
      <w:r>
        <w:t>vatter</w:t>
      </w:r>
      <w:proofErr w:type="spellEnd"/>
      <w:r>
        <w:t xml:space="preserve"> mit </w:t>
      </w:r>
      <w:proofErr w:type="spellStart"/>
      <w:r>
        <w:t>deynem</w:t>
      </w:r>
      <w:proofErr w:type="spellEnd"/>
      <w:r>
        <w:t xml:space="preserve"> geist,</w:t>
      </w:r>
      <w:r>
        <w:br/>
        <w:t xml:space="preserve">durch </w:t>
      </w:r>
      <w:proofErr w:type="spellStart"/>
      <w:r>
        <w:t>deynen</w:t>
      </w:r>
      <w:proofErr w:type="spellEnd"/>
      <w:r>
        <w:t xml:space="preserve"> Christum </w:t>
      </w:r>
      <w:proofErr w:type="spellStart"/>
      <w:r>
        <w:t>allermeyst</w:t>
      </w:r>
      <w:proofErr w:type="spellEnd"/>
      <w:r>
        <w:t>,</w:t>
      </w:r>
      <w:r>
        <w:br/>
      </w:r>
      <w:proofErr w:type="spellStart"/>
      <w:r>
        <w:t>Yn</w:t>
      </w:r>
      <w:proofErr w:type="spellEnd"/>
      <w:r>
        <w:t xml:space="preserve"> uns </w:t>
      </w:r>
      <w:proofErr w:type="spellStart"/>
      <w:r>
        <w:t>eyn</w:t>
      </w:r>
      <w:proofErr w:type="spellEnd"/>
      <w:r>
        <w:t xml:space="preserve"> solch </w:t>
      </w:r>
      <w:proofErr w:type="spellStart"/>
      <w:r>
        <w:t>feyern</w:t>
      </w:r>
      <w:proofErr w:type="spellEnd"/>
      <w:r>
        <w:t xml:space="preserve"> </w:t>
      </w:r>
      <w:proofErr w:type="spellStart"/>
      <w:r>
        <w:t>anricht</w:t>
      </w:r>
      <w:proofErr w:type="spellEnd"/>
      <w:r>
        <w:t>,</w:t>
      </w:r>
      <w:r>
        <w:br/>
      </w:r>
      <w:proofErr w:type="spellStart"/>
      <w:r>
        <w:t>wan</w:t>
      </w:r>
      <w:proofErr w:type="spellEnd"/>
      <w:r>
        <w:t xml:space="preserve"> uns </w:t>
      </w:r>
      <w:proofErr w:type="spellStart"/>
      <w:r>
        <w:t>eygner</w:t>
      </w:r>
      <w:proofErr w:type="spellEnd"/>
      <w:r>
        <w:t xml:space="preserve"> will anficht,</w:t>
      </w:r>
      <w:r>
        <w:br/>
        <w:t xml:space="preserve">On </w:t>
      </w:r>
      <w:proofErr w:type="spellStart"/>
      <w:r>
        <w:t>deyn</w:t>
      </w:r>
      <w:proofErr w:type="spellEnd"/>
      <w:r>
        <w:t xml:space="preserve"> licht unser will </w:t>
      </w:r>
      <w:proofErr w:type="spellStart"/>
      <w:r>
        <w:t>verblendt</w:t>
      </w:r>
      <w:proofErr w:type="spellEnd"/>
      <w:r>
        <w:t>,</w:t>
      </w:r>
      <w:r>
        <w:br/>
        <w:t>der du lebst und herrscht on end.</w:t>
      </w:r>
    </w:p>
    <w:p w14:paraId="790B7A52" w14:textId="5E647073" w:rsidR="009B1618" w:rsidRDefault="009B1618" w:rsidP="009B1618">
      <w:pPr>
        <w:pStyle w:val="berschrift1"/>
      </w:pPr>
      <w:proofErr w:type="spellStart"/>
      <w:r>
        <w:rPr>
          <w:rStyle w:val="screen-reader-text"/>
        </w:rPr>
        <w:t>Eyn</w:t>
      </w:r>
      <w:proofErr w:type="spellEnd"/>
      <w:r>
        <w:rPr>
          <w:rStyle w:val="screen-reader-text"/>
        </w:rPr>
        <w:t xml:space="preserve"> </w:t>
      </w:r>
      <w:proofErr w:type="spellStart"/>
      <w:r>
        <w:rPr>
          <w:rStyle w:val="screen-reader-text"/>
        </w:rPr>
        <w:t>gesang</w:t>
      </w:r>
      <w:proofErr w:type="spellEnd"/>
      <w:r>
        <w:rPr>
          <w:rStyle w:val="screen-reader-text"/>
        </w:rPr>
        <w:t xml:space="preserve"> </w:t>
      </w:r>
      <w:proofErr w:type="spellStart"/>
      <w:r>
        <w:rPr>
          <w:rStyle w:val="screen-reader-text"/>
        </w:rPr>
        <w:t>auß</w:t>
      </w:r>
      <w:proofErr w:type="spellEnd"/>
      <w:r>
        <w:rPr>
          <w:rStyle w:val="screen-reader-text"/>
        </w:rPr>
        <w:t xml:space="preserve"> der klaren </w:t>
      </w:r>
      <w:proofErr w:type="spellStart"/>
      <w:r>
        <w:rPr>
          <w:rStyle w:val="screen-reader-text"/>
        </w:rPr>
        <w:t>Prophecey</w:t>
      </w:r>
      <w:proofErr w:type="spellEnd"/>
      <w:r>
        <w:rPr>
          <w:rStyle w:val="screen-reader-text"/>
        </w:rPr>
        <w:t xml:space="preserve"> </w:t>
      </w:r>
      <w:proofErr w:type="spellStart"/>
      <w:r>
        <w:rPr>
          <w:rStyle w:val="screen-reader-text"/>
        </w:rPr>
        <w:t>Isaie</w:t>
      </w:r>
      <w:proofErr w:type="spellEnd"/>
      <w:r>
        <w:rPr>
          <w:rStyle w:val="screen-reader-text"/>
        </w:rPr>
        <w:t xml:space="preserve">, vom </w:t>
      </w:r>
      <w:proofErr w:type="spellStart"/>
      <w:r>
        <w:rPr>
          <w:rStyle w:val="screen-reader-text"/>
        </w:rPr>
        <w:t>leyden</w:t>
      </w:r>
      <w:proofErr w:type="spellEnd"/>
      <w:r>
        <w:rPr>
          <w:rStyle w:val="screen-reader-text"/>
        </w:rPr>
        <w:t xml:space="preserve"> Christi. </w:t>
      </w:r>
    </w:p>
    <w:p w14:paraId="22D05DAF" w14:textId="77777777" w:rsidR="009B1618" w:rsidRDefault="009B1618" w:rsidP="009B1618">
      <w:pPr>
        <w:pStyle w:val="StandardWeb"/>
      </w:pPr>
      <w:r>
        <w:t xml:space="preserve">1. An Christus </w:t>
      </w:r>
      <w:proofErr w:type="spellStart"/>
      <w:r>
        <w:t>stat</w:t>
      </w:r>
      <w:proofErr w:type="spellEnd"/>
      <w:r>
        <w:t xml:space="preserve"> klaget</w:t>
      </w:r>
      <w:r>
        <w:br/>
        <w:t>Jesaias, und klar saget,</w:t>
      </w:r>
      <w:r>
        <w:br/>
        <w:t xml:space="preserve">das er selbst </w:t>
      </w:r>
      <w:proofErr w:type="spellStart"/>
      <w:r>
        <w:t>thet</w:t>
      </w:r>
      <w:proofErr w:type="spellEnd"/>
      <w:r>
        <w:t xml:space="preserve"> </w:t>
      </w:r>
      <w:proofErr w:type="spellStart"/>
      <w:r>
        <w:t>darreychen</w:t>
      </w:r>
      <w:proofErr w:type="spellEnd"/>
      <w:r>
        <w:br/>
        <w:t xml:space="preserve">seyn </w:t>
      </w:r>
      <w:proofErr w:type="spellStart"/>
      <w:r>
        <w:t>eygen</w:t>
      </w:r>
      <w:proofErr w:type="spellEnd"/>
      <w:r>
        <w:t xml:space="preserve"> </w:t>
      </w:r>
      <w:proofErr w:type="spellStart"/>
      <w:r>
        <w:t>leyb</w:t>
      </w:r>
      <w:proofErr w:type="spellEnd"/>
      <w:r>
        <w:t xml:space="preserve"> den </w:t>
      </w:r>
      <w:proofErr w:type="spellStart"/>
      <w:r>
        <w:t>streychen</w:t>
      </w:r>
      <w:proofErr w:type="spellEnd"/>
      <w:r>
        <w:t>:</w:t>
      </w:r>
      <w:r>
        <w:br/>
      </w:r>
      <w:proofErr w:type="spellStart"/>
      <w:r>
        <w:t>seyne</w:t>
      </w:r>
      <w:proofErr w:type="spellEnd"/>
      <w:r>
        <w:t xml:space="preserve"> har</w:t>
      </w:r>
      <w:r>
        <w:br/>
        <w:t xml:space="preserve">dem </w:t>
      </w:r>
      <w:proofErr w:type="spellStart"/>
      <w:r>
        <w:t>reyssen</w:t>
      </w:r>
      <w:proofErr w:type="spellEnd"/>
      <w:r>
        <w:t xml:space="preserve"> dar</w:t>
      </w:r>
      <w:r>
        <w:br/>
        <w:t xml:space="preserve">gegeben hat </w:t>
      </w:r>
      <w:proofErr w:type="spellStart"/>
      <w:r>
        <w:t>williglichen</w:t>
      </w:r>
      <w:proofErr w:type="spellEnd"/>
      <w:r>
        <w:t>;</w:t>
      </w:r>
      <w:r>
        <w:br/>
        <w:t>den nicht entwichen,</w:t>
      </w:r>
      <w:r>
        <w:br/>
      </w:r>
      <w:proofErr w:type="spellStart"/>
      <w:r>
        <w:t>dy</w:t>
      </w:r>
      <w:proofErr w:type="spellEnd"/>
      <w:r>
        <w:t xml:space="preserve"> </w:t>
      </w:r>
      <w:proofErr w:type="spellStart"/>
      <w:r>
        <w:t>yhn</w:t>
      </w:r>
      <w:proofErr w:type="spellEnd"/>
      <w:r>
        <w:t xml:space="preserve"> </w:t>
      </w:r>
      <w:proofErr w:type="spellStart"/>
      <w:r>
        <w:t>neydten</w:t>
      </w:r>
      <w:proofErr w:type="spellEnd"/>
      <w:r>
        <w:t>,</w:t>
      </w:r>
      <w:r>
        <w:br/>
        <w:t xml:space="preserve">und on </w:t>
      </w:r>
      <w:proofErr w:type="spellStart"/>
      <w:r>
        <w:t>beydten</w:t>
      </w:r>
      <w:proofErr w:type="spellEnd"/>
      <w:r>
        <w:br/>
      </w:r>
      <w:proofErr w:type="spellStart"/>
      <w:r>
        <w:t>yhn</w:t>
      </w:r>
      <w:proofErr w:type="spellEnd"/>
      <w:r>
        <w:t xml:space="preserve"> </w:t>
      </w:r>
      <w:proofErr w:type="spellStart"/>
      <w:r>
        <w:t>verspeydten</w:t>
      </w:r>
      <w:proofErr w:type="spellEnd"/>
      <w:r>
        <w:t>.</w:t>
      </w:r>
    </w:p>
    <w:p w14:paraId="2EA6C064" w14:textId="77777777" w:rsidR="009B1618" w:rsidRDefault="009B1618" w:rsidP="009B1618">
      <w:pPr>
        <w:pStyle w:val="StandardWeb"/>
      </w:pPr>
      <w:r>
        <w:t xml:space="preserve">2. </w:t>
      </w:r>
      <w:proofErr w:type="spellStart"/>
      <w:r>
        <w:t>Eym</w:t>
      </w:r>
      <w:proofErr w:type="spellEnd"/>
      <w:r>
        <w:t xml:space="preserve"> </w:t>
      </w:r>
      <w:proofErr w:type="spellStart"/>
      <w:r>
        <w:t>selß</w:t>
      </w:r>
      <w:proofErr w:type="spellEnd"/>
      <w:r>
        <w:t xml:space="preserve"> </w:t>
      </w:r>
      <w:proofErr w:type="spellStart"/>
      <w:r>
        <w:t>gleych</w:t>
      </w:r>
      <w:proofErr w:type="spellEnd"/>
      <w:r>
        <w:t>, nicht wendet</w:t>
      </w:r>
      <w:r>
        <w:br/>
        <w:t xml:space="preserve">seyn </w:t>
      </w:r>
      <w:proofErr w:type="spellStart"/>
      <w:r>
        <w:t>antlitz</w:t>
      </w:r>
      <w:proofErr w:type="spellEnd"/>
      <w:r>
        <w:t xml:space="preserve">, also </w:t>
      </w:r>
      <w:proofErr w:type="spellStart"/>
      <w:r>
        <w:t>geschendet</w:t>
      </w:r>
      <w:proofErr w:type="spellEnd"/>
      <w:r>
        <w:t>,</w:t>
      </w:r>
      <w:r>
        <w:br/>
      </w:r>
      <w:proofErr w:type="spellStart"/>
      <w:r>
        <w:t>darumb</w:t>
      </w:r>
      <w:proofErr w:type="spellEnd"/>
      <w:r>
        <w:t xml:space="preserve"> </w:t>
      </w:r>
      <w:proofErr w:type="spellStart"/>
      <w:r>
        <w:t>czu</w:t>
      </w:r>
      <w:proofErr w:type="spellEnd"/>
      <w:r>
        <w:t xml:space="preserve"> rechter stunden</w:t>
      </w:r>
      <w:r>
        <w:br/>
        <w:t xml:space="preserve">von </w:t>
      </w:r>
      <w:proofErr w:type="spellStart"/>
      <w:r>
        <w:t>got</w:t>
      </w:r>
      <w:proofErr w:type="spellEnd"/>
      <w:r>
        <w:t xml:space="preserve"> hat </w:t>
      </w:r>
      <w:proofErr w:type="spellStart"/>
      <w:r>
        <w:t>hilff</w:t>
      </w:r>
      <w:proofErr w:type="spellEnd"/>
      <w:r>
        <w:t xml:space="preserve"> erfunden;</w:t>
      </w:r>
      <w:r>
        <w:br/>
        <w:t xml:space="preserve">seyn </w:t>
      </w:r>
      <w:proofErr w:type="spellStart"/>
      <w:r>
        <w:t>angsicht</w:t>
      </w:r>
      <w:proofErr w:type="spellEnd"/>
      <w:r>
        <w:br/>
        <w:t xml:space="preserve">war </w:t>
      </w:r>
      <w:proofErr w:type="spellStart"/>
      <w:r>
        <w:t>gantz</w:t>
      </w:r>
      <w:proofErr w:type="spellEnd"/>
      <w:r>
        <w:t xml:space="preserve"> verblicht</w:t>
      </w:r>
      <w:r>
        <w:br/>
      </w:r>
      <w:proofErr w:type="spellStart"/>
      <w:r>
        <w:t>darczu</w:t>
      </w:r>
      <w:proofErr w:type="spellEnd"/>
      <w:r>
        <w:t xml:space="preserve"> </w:t>
      </w:r>
      <w:proofErr w:type="spellStart"/>
      <w:r>
        <w:t>verechtlich</w:t>
      </w:r>
      <w:proofErr w:type="spellEnd"/>
      <w:r>
        <w:t xml:space="preserve"> </w:t>
      </w:r>
      <w:proofErr w:type="spellStart"/>
      <w:r>
        <w:t>czu</w:t>
      </w:r>
      <w:proofErr w:type="spellEnd"/>
      <w:r>
        <w:t xml:space="preserve"> nennen,</w:t>
      </w:r>
      <w:r>
        <w:br/>
        <w:t xml:space="preserve">auch </w:t>
      </w:r>
      <w:proofErr w:type="spellStart"/>
      <w:r>
        <w:t>nit</w:t>
      </w:r>
      <w:proofErr w:type="spellEnd"/>
      <w:r>
        <w:t xml:space="preserve"> </w:t>
      </w:r>
      <w:proofErr w:type="spellStart"/>
      <w:r>
        <w:t>czu</w:t>
      </w:r>
      <w:proofErr w:type="spellEnd"/>
      <w:r>
        <w:t xml:space="preserve"> kennen,</w:t>
      </w:r>
      <w:r>
        <w:br/>
        <w:t xml:space="preserve">und er trug </w:t>
      </w:r>
      <w:proofErr w:type="spellStart"/>
      <w:r>
        <w:t>leydt</w:t>
      </w:r>
      <w:proofErr w:type="spellEnd"/>
      <w:r>
        <w:t>,</w:t>
      </w:r>
      <w:r>
        <w:br/>
        <w:t xml:space="preserve">grosse </w:t>
      </w:r>
      <w:proofErr w:type="spellStart"/>
      <w:r>
        <w:t>schwacheit</w:t>
      </w:r>
      <w:proofErr w:type="spellEnd"/>
      <w:r>
        <w:t>,</w:t>
      </w:r>
      <w:r>
        <w:br/>
      </w:r>
      <w:proofErr w:type="spellStart"/>
      <w:r>
        <w:t>schmach</w:t>
      </w:r>
      <w:proofErr w:type="spellEnd"/>
      <w:r>
        <w:t xml:space="preserve"> und </w:t>
      </w:r>
      <w:proofErr w:type="spellStart"/>
      <w:r>
        <w:t>kranckheit</w:t>
      </w:r>
      <w:proofErr w:type="spellEnd"/>
      <w:r>
        <w:t>.</w:t>
      </w:r>
    </w:p>
    <w:p w14:paraId="4E2F908C" w14:textId="77777777" w:rsidR="009B1618" w:rsidRDefault="009B1618" w:rsidP="009B1618">
      <w:pPr>
        <w:pStyle w:val="StandardWeb"/>
      </w:pPr>
      <w:r>
        <w:t xml:space="preserve">3. Auch ist er </w:t>
      </w:r>
      <w:proofErr w:type="spellStart"/>
      <w:r>
        <w:t>erschynnen</w:t>
      </w:r>
      <w:proofErr w:type="spellEnd"/>
      <w:r>
        <w:t>,</w:t>
      </w:r>
      <w:r>
        <w:br/>
        <w:t xml:space="preserve">unbekannt unseren </w:t>
      </w:r>
      <w:proofErr w:type="spellStart"/>
      <w:r>
        <w:t>synnen</w:t>
      </w:r>
      <w:proofErr w:type="spellEnd"/>
      <w:r>
        <w:t>,</w:t>
      </w:r>
      <w:r>
        <w:br/>
      </w:r>
      <w:proofErr w:type="spellStart"/>
      <w:r>
        <w:t>ynn</w:t>
      </w:r>
      <w:proofErr w:type="spellEnd"/>
      <w:r>
        <w:t xml:space="preserve"> menschlichen </w:t>
      </w:r>
      <w:proofErr w:type="spellStart"/>
      <w:r>
        <w:t>gesichten</w:t>
      </w:r>
      <w:proofErr w:type="spellEnd"/>
      <w:r>
        <w:br/>
        <w:t xml:space="preserve">dafür </w:t>
      </w:r>
      <w:proofErr w:type="spellStart"/>
      <w:r>
        <w:t>geacht</w:t>
      </w:r>
      <w:proofErr w:type="spellEnd"/>
      <w:r>
        <w:t xml:space="preserve"> mit nichten,</w:t>
      </w:r>
      <w:r>
        <w:br/>
        <w:t>aber schlecht</w:t>
      </w:r>
      <w:r>
        <w:br/>
        <w:t>zu sagen recht,</w:t>
      </w:r>
      <w:r>
        <w:br/>
        <w:t>hat unser schulde getragen,</w:t>
      </w:r>
      <w:r>
        <w:br/>
        <w:t xml:space="preserve">für </w:t>
      </w:r>
      <w:proofErr w:type="spellStart"/>
      <w:r>
        <w:t>unns</w:t>
      </w:r>
      <w:proofErr w:type="spellEnd"/>
      <w:r>
        <w:t xml:space="preserve"> geschlagen;</w:t>
      </w:r>
      <w:r>
        <w:br/>
        <w:t>und wir dachten:</w:t>
      </w:r>
      <w:r>
        <w:br/>
        <w:t xml:space="preserve">sein </w:t>
      </w:r>
      <w:proofErr w:type="spellStart"/>
      <w:r>
        <w:t>sund</w:t>
      </w:r>
      <w:proofErr w:type="spellEnd"/>
      <w:r>
        <w:t xml:space="preserve"> machten</w:t>
      </w:r>
      <w:r>
        <w:br/>
        <w:t>solch verachten.</w:t>
      </w:r>
    </w:p>
    <w:p w14:paraId="11C92AFF" w14:textId="77777777" w:rsidR="009B1618" w:rsidRDefault="009B1618" w:rsidP="009B1618">
      <w:pPr>
        <w:pStyle w:val="StandardWeb"/>
      </w:pPr>
      <w:r>
        <w:t xml:space="preserve">4. Er hat unser </w:t>
      </w:r>
      <w:proofErr w:type="spellStart"/>
      <w:r>
        <w:t>sunden</w:t>
      </w:r>
      <w:proofErr w:type="spellEnd"/>
      <w:r>
        <w:br/>
      </w:r>
      <w:proofErr w:type="spellStart"/>
      <w:r>
        <w:t>ertzeneyet</w:t>
      </w:r>
      <w:proofErr w:type="spellEnd"/>
      <w:r>
        <w:t xml:space="preserve"> durch seyn wunden,</w:t>
      </w:r>
      <w:r>
        <w:br/>
      </w:r>
      <w:proofErr w:type="spellStart"/>
      <w:r>
        <w:t>czuknirschet</w:t>
      </w:r>
      <w:proofErr w:type="spellEnd"/>
      <w:r>
        <w:t xml:space="preserve"> und </w:t>
      </w:r>
      <w:proofErr w:type="spellStart"/>
      <w:r>
        <w:t>czuriben</w:t>
      </w:r>
      <w:proofErr w:type="spellEnd"/>
      <w:r>
        <w:t>,</w:t>
      </w:r>
      <w:r>
        <w:br/>
        <w:t xml:space="preserve">dadurch </w:t>
      </w:r>
      <w:proofErr w:type="spellStart"/>
      <w:r>
        <w:t>dy</w:t>
      </w:r>
      <w:proofErr w:type="spellEnd"/>
      <w:r>
        <w:t xml:space="preserve"> </w:t>
      </w:r>
      <w:proofErr w:type="spellStart"/>
      <w:r>
        <w:t>sund</w:t>
      </w:r>
      <w:proofErr w:type="spellEnd"/>
      <w:r>
        <w:t xml:space="preserve"> </w:t>
      </w:r>
      <w:proofErr w:type="spellStart"/>
      <w:r>
        <w:t>vertriben</w:t>
      </w:r>
      <w:proofErr w:type="spellEnd"/>
      <w:r>
        <w:t>;</w:t>
      </w:r>
      <w:r>
        <w:br/>
        <w:t xml:space="preserve">sein </w:t>
      </w:r>
      <w:proofErr w:type="spellStart"/>
      <w:r>
        <w:t>straffung</w:t>
      </w:r>
      <w:proofErr w:type="spellEnd"/>
      <w:r>
        <w:br/>
        <w:t xml:space="preserve">uns </w:t>
      </w:r>
      <w:proofErr w:type="spellStart"/>
      <w:r>
        <w:t>wol</w:t>
      </w:r>
      <w:proofErr w:type="spellEnd"/>
      <w:r>
        <w:t xml:space="preserve"> </w:t>
      </w:r>
      <w:proofErr w:type="spellStart"/>
      <w:r>
        <w:t>gelung</w:t>
      </w:r>
      <w:proofErr w:type="spellEnd"/>
      <w:r>
        <w:t>;</w:t>
      </w:r>
      <w:r>
        <w:br/>
        <w:t xml:space="preserve">wann, was er </w:t>
      </w:r>
      <w:proofErr w:type="spellStart"/>
      <w:r>
        <w:t>hy</w:t>
      </w:r>
      <w:proofErr w:type="spellEnd"/>
      <w:r>
        <w:t xml:space="preserve"> hat </w:t>
      </w:r>
      <w:proofErr w:type="spellStart"/>
      <w:r>
        <w:t>gelyden</w:t>
      </w:r>
      <w:proofErr w:type="spellEnd"/>
      <w:r>
        <w:t>,</w:t>
      </w:r>
      <w:r>
        <w:br/>
        <w:t xml:space="preserve">gibt uns den </w:t>
      </w:r>
      <w:proofErr w:type="spellStart"/>
      <w:r>
        <w:t>fryden</w:t>
      </w:r>
      <w:proofErr w:type="spellEnd"/>
      <w:r>
        <w:t>;</w:t>
      </w:r>
      <w:r>
        <w:br/>
        <w:t xml:space="preserve">durch seyn </w:t>
      </w:r>
      <w:proofErr w:type="spellStart"/>
      <w:r>
        <w:t>schleg</w:t>
      </w:r>
      <w:proofErr w:type="spellEnd"/>
      <w:r>
        <w:t xml:space="preserve"> </w:t>
      </w:r>
      <w:proofErr w:type="spellStart"/>
      <w:r>
        <w:t>gschwelt</w:t>
      </w:r>
      <w:proofErr w:type="spellEnd"/>
      <w:r>
        <w:t>,</w:t>
      </w:r>
      <w:r>
        <w:br/>
        <w:t xml:space="preserve">in </w:t>
      </w:r>
      <w:proofErr w:type="spellStart"/>
      <w:r>
        <w:t>heyl</w:t>
      </w:r>
      <w:proofErr w:type="spellEnd"/>
      <w:r>
        <w:t xml:space="preserve"> </w:t>
      </w:r>
      <w:proofErr w:type="spellStart"/>
      <w:r>
        <w:t>gestelt</w:t>
      </w:r>
      <w:proofErr w:type="spellEnd"/>
      <w:r>
        <w:t>,</w:t>
      </w:r>
      <w:r>
        <w:br/>
        <w:t xml:space="preserve">was durch </w:t>
      </w:r>
      <w:proofErr w:type="spellStart"/>
      <w:r>
        <w:t>sund</w:t>
      </w:r>
      <w:proofErr w:type="spellEnd"/>
      <w:r>
        <w:t xml:space="preserve"> </w:t>
      </w:r>
      <w:proofErr w:type="spellStart"/>
      <w:r>
        <w:t>felt</w:t>
      </w:r>
      <w:proofErr w:type="spellEnd"/>
      <w:r>
        <w:t>.</w:t>
      </w:r>
    </w:p>
    <w:p w14:paraId="6D832DD5" w14:textId="77777777" w:rsidR="009B1618" w:rsidRDefault="009B1618" w:rsidP="009B1618">
      <w:pPr>
        <w:pStyle w:val="StandardWeb"/>
      </w:pPr>
      <w:r>
        <w:t xml:space="preserve">5. </w:t>
      </w:r>
      <w:proofErr w:type="spellStart"/>
      <w:r>
        <w:t>Wy</w:t>
      </w:r>
      <w:proofErr w:type="spellEnd"/>
      <w:r>
        <w:t xml:space="preserve"> schaff wir </w:t>
      </w:r>
      <w:proofErr w:type="spellStart"/>
      <w:r>
        <w:t>geyrret</w:t>
      </w:r>
      <w:proofErr w:type="spellEnd"/>
      <w:r>
        <w:t>,</w:t>
      </w:r>
      <w:r>
        <w:br/>
        <w:t xml:space="preserve">waren alle </w:t>
      </w:r>
      <w:proofErr w:type="spellStart"/>
      <w:r>
        <w:t>gantz</w:t>
      </w:r>
      <w:proofErr w:type="spellEnd"/>
      <w:r>
        <w:t xml:space="preserve"> verwirret,</w:t>
      </w:r>
      <w:r>
        <w:br/>
        <w:t xml:space="preserve">uff </w:t>
      </w:r>
      <w:proofErr w:type="spellStart"/>
      <w:r>
        <w:t>yhn</w:t>
      </w:r>
      <w:proofErr w:type="spellEnd"/>
      <w:r>
        <w:t xml:space="preserve"> </w:t>
      </w:r>
      <w:proofErr w:type="spellStart"/>
      <w:r>
        <w:t>got</w:t>
      </w:r>
      <w:proofErr w:type="spellEnd"/>
      <w:r>
        <w:t xml:space="preserve"> unser </w:t>
      </w:r>
      <w:proofErr w:type="spellStart"/>
      <w:r>
        <w:t>herre</w:t>
      </w:r>
      <w:proofErr w:type="spellEnd"/>
      <w:r>
        <w:br/>
        <w:t xml:space="preserve">legt unser </w:t>
      </w:r>
      <w:proofErr w:type="spellStart"/>
      <w:r>
        <w:t>sunden</w:t>
      </w:r>
      <w:proofErr w:type="spellEnd"/>
      <w:r>
        <w:t xml:space="preserve"> schwere;</w:t>
      </w:r>
      <w:r>
        <w:br/>
        <w:t xml:space="preserve">zum </w:t>
      </w:r>
      <w:proofErr w:type="spellStart"/>
      <w:r>
        <w:t>opffer</w:t>
      </w:r>
      <w:proofErr w:type="spellEnd"/>
      <w:r>
        <w:br/>
      </w:r>
      <w:proofErr w:type="spellStart"/>
      <w:r>
        <w:t>verwilligt</w:t>
      </w:r>
      <w:proofErr w:type="spellEnd"/>
      <w:r>
        <w:t xml:space="preserve"> er,</w:t>
      </w:r>
      <w:r>
        <w:br/>
      </w:r>
      <w:proofErr w:type="spellStart"/>
      <w:r>
        <w:t>yn</w:t>
      </w:r>
      <w:proofErr w:type="spellEnd"/>
      <w:r>
        <w:t xml:space="preserve"> </w:t>
      </w:r>
      <w:proofErr w:type="spellStart"/>
      <w:r>
        <w:t>tod</w:t>
      </w:r>
      <w:proofErr w:type="spellEnd"/>
      <w:r>
        <w:t xml:space="preserve"> geduldig </w:t>
      </w:r>
      <w:proofErr w:type="spellStart"/>
      <w:r>
        <w:t>gefüret</w:t>
      </w:r>
      <w:proofErr w:type="spellEnd"/>
      <w:r>
        <w:t>;</w:t>
      </w:r>
      <w:r>
        <w:br/>
      </w:r>
      <w:proofErr w:type="spellStart"/>
      <w:r>
        <w:t>keyn</w:t>
      </w:r>
      <w:proofErr w:type="spellEnd"/>
      <w:r>
        <w:t xml:space="preserve"> </w:t>
      </w:r>
      <w:proofErr w:type="spellStart"/>
      <w:r>
        <w:t>stym</w:t>
      </w:r>
      <w:proofErr w:type="spellEnd"/>
      <w:r>
        <w:t xml:space="preserve"> </w:t>
      </w:r>
      <w:proofErr w:type="spellStart"/>
      <w:r>
        <w:t>gerüret</w:t>
      </w:r>
      <w:proofErr w:type="spellEnd"/>
      <w:r>
        <w:t>;</w:t>
      </w:r>
      <w:r>
        <w:br/>
        <w:t xml:space="preserve">als </w:t>
      </w:r>
      <w:proofErr w:type="spellStart"/>
      <w:r>
        <w:t>eyn</w:t>
      </w:r>
      <w:proofErr w:type="spellEnd"/>
      <w:r>
        <w:t xml:space="preserve"> </w:t>
      </w:r>
      <w:proofErr w:type="spellStart"/>
      <w:r>
        <w:t>lembleyn</w:t>
      </w:r>
      <w:proofErr w:type="spellEnd"/>
      <w:r>
        <w:br/>
      </w:r>
      <w:proofErr w:type="spellStart"/>
      <w:r>
        <w:t>wolt</w:t>
      </w:r>
      <w:proofErr w:type="spellEnd"/>
      <w:r>
        <w:t xml:space="preserve"> er styl seyn,</w:t>
      </w:r>
      <w:r>
        <w:br/>
      </w:r>
      <w:proofErr w:type="spellStart"/>
      <w:r>
        <w:t>yn</w:t>
      </w:r>
      <w:proofErr w:type="spellEnd"/>
      <w:r>
        <w:t xml:space="preserve"> not und </w:t>
      </w:r>
      <w:proofErr w:type="spellStart"/>
      <w:r>
        <w:t>peyn</w:t>
      </w:r>
      <w:proofErr w:type="spellEnd"/>
      <w:r>
        <w:t>.</w:t>
      </w:r>
    </w:p>
    <w:p w14:paraId="5C82433B" w14:textId="77777777" w:rsidR="009B1618" w:rsidRDefault="009B1618" w:rsidP="009B1618">
      <w:pPr>
        <w:pStyle w:val="StandardWeb"/>
      </w:pPr>
      <w:r>
        <w:t xml:space="preserve">6. </w:t>
      </w:r>
      <w:proofErr w:type="spellStart"/>
      <w:r>
        <w:t>Got</w:t>
      </w:r>
      <w:proofErr w:type="spellEnd"/>
      <w:r>
        <w:t xml:space="preserve"> hat </w:t>
      </w:r>
      <w:proofErr w:type="spellStart"/>
      <w:r>
        <w:t>yn</w:t>
      </w:r>
      <w:proofErr w:type="spellEnd"/>
      <w:r>
        <w:t xml:space="preserve"> </w:t>
      </w:r>
      <w:proofErr w:type="spellStart"/>
      <w:r>
        <w:t>genomen</w:t>
      </w:r>
      <w:proofErr w:type="spellEnd"/>
      <w:r>
        <w:br/>
        <w:t xml:space="preserve">vom gerichtzwang der </w:t>
      </w:r>
      <w:proofErr w:type="spellStart"/>
      <w:r>
        <w:t>unfrumen</w:t>
      </w:r>
      <w:proofErr w:type="spellEnd"/>
      <w:r>
        <w:t>;</w:t>
      </w:r>
      <w:r>
        <w:br/>
        <w:t xml:space="preserve">und </w:t>
      </w:r>
      <w:proofErr w:type="spellStart"/>
      <w:r>
        <w:t>weyl</w:t>
      </w:r>
      <w:proofErr w:type="spellEnd"/>
      <w:r>
        <w:t xml:space="preserve"> er ist gestorben,</w:t>
      </w:r>
      <w:r>
        <w:br/>
        <w:t xml:space="preserve">hat groß </w:t>
      </w:r>
      <w:proofErr w:type="spellStart"/>
      <w:r>
        <w:t>geschlecht</w:t>
      </w:r>
      <w:proofErr w:type="spellEnd"/>
      <w:r>
        <w:t xml:space="preserve"> erworben;</w:t>
      </w:r>
      <w:r>
        <w:br/>
        <w:t xml:space="preserve">und </w:t>
      </w:r>
      <w:proofErr w:type="spellStart"/>
      <w:r>
        <w:t>got</w:t>
      </w:r>
      <w:proofErr w:type="spellEnd"/>
      <w:r>
        <w:t xml:space="preserve"> hat</w:t>
      </w:r>
      <w:r>
        <w:br/>
        <w:t xml:space="preserve">die </w:t>
      </w:r>
      <w:proofErr w:type="spellStart"/>
      <w:r>
        <w:t>missethat</w:t>
      </w:r>
      <w:proofErr w:type="spellEnd"/>
      <w:r>
        <w:br/>
      </w:r>
      <w:proofErr w:type="spellStart"/>
      <w:r>
        <w:t>seyns</w:t>
      </w:r>
      <w:proofErr w:type="spellEnd"/>
      <w:r>
        <w:t xml:space="preserve"> </w:t>
      </w:r>
      <w:proofErr w:type="spellStart"/>
      <w:r>
        <w:t>volcks</w:t>
      </w:r>
      <w:proofErr w:type="spellEnd"/>
      <w:r>
        <w:t xml:space="preserve"> </w:t>
      </w:r>
      <w:proofErr w:type="spellStart"/>
      <w:r>
        <w:t>yn</w:t>
      </w:r>
      <w:proofErr w:type="spellEnd"/>
      <w:r>
        <w:t xml:space="preserve"> </w:t>
      </w:r>
      <w:proofErr w:type="spellStart"/>
      <w:r>
        <w:t>ym</w:t>
      </w:r>
      <w:proofErr w:type="spellEnd"/>
      <w:r>
        <w:t xml:space="preserve"> wollen schlagen,</w:t>
      </w:r>
      <w:r>
        <w:br/>
        <w:t xml:space="preserve">die </w:t>
      </w:r>
      <w:proofErr w:type="spellStart"/>
      <w:r>
        <w:t>tötter</w:t>
      </w:r>
      <w:proofErr w:type="spellEnd"/>
      <w:r>
        <w:t xml:space="preserve"> plagen,</w:t>
      </w:r>
      <w:r>
        <w:br/>
        <w:t>seyn grab rechen,</w:t>
      </w:r>
      <w:r>
        <w:br/>
        <w:t>und die frechen</w:t>
      </w:r>
      <w:r>
        <w:br/>
      </w:r>
      <w:proofErr w:type="spellStart"/>
      <w:r>
        <w:t>gantz</w:t>
      </w:r>
      <w:proofErr w:type="spellEnd"/>
      <w:r>
        <w:t xml:space="preserve"> </w:t>
      </w:r>
      <w:proofErr w:type="spellStart"/>
      <w:r>
        <w:t>zubrechen</w:t>
      </w:r>
      <w:proofErr w:type="spellEnd"/>
      <w:r>
        <w:t>.</w:t>
      </w:r>
    </w:p>
    <w:p w14:paraId="0C5A1C35" w14:textId="77777777" w:rsidR="009B1618" w:rsidRDefault="009B1618" w:rsidP="009B1618">
      <w:pPr>
        <w:pStyle w:val="StandardWeb"/>
      </w:pPr>
      <w:r>
        <w:t xml:space="preserve">7. Das er war on </w:t>
      </w:r>
      <w:proofErr w:type="spellStart"/>
      <w:r>
        <w:t>sunden</w:t>
      </w:r>
      <w:proofErr w:type="spellEnd"/>
      <w:r>
        <w:t>,</w:t>
      </w:r>
      <w:r>
        <w:br/>
        <w:t xml:space="preserve">in </w:t>
      </w:r>
      <w:proofErr w:type="spellStart"/>
      <w:r>
        <w:t>seym</w:t>
      </w:r>
      <w:proofErr w:type="spellEnd"/>
      <w:r>
        <w:t xml:space="preserve"> </w:t>
      </w:r>
      <w:proofErr w:type="spellStart"/>
      <w:r>
        <w:t>mund</w:t>
      </w:r>
      <w:proofErr w:type="spellEnd"/>
      <w:r>
        <w:t xml:space="preserve"> auch </w:t>
      </w:r>
      <w:proofErr w:type="spellStart"/>
      <w:r>
        <w:t>keyn</w:t>
      </w:r>
      <w:proofErr w:type="spellEnd"/>
      <w:r>
        <w:t xml:space="preserve"> trug funden,</w:t>
      </w:r>
      <w:r>
        <w:br/>
      </w:r>
      <w:proofErr w:type="spellStart"/>
      <w:r>
        <w:t>kundt</w:t>
      </w:r>
      <w:proofErr w:type="spellEnd"/>
      <w:r>
        <w:t xml:space="preserve"> er </w:t>
      </w:r>
      <w:proofErr w:type="spellStart"/>
      <w:r>
        <w:t>alleyn</w:t>
      </w:r>
      <w:proofErr w:type="spellEnd"/>
      <w:r>
        <w:t xml:space="preserve"> </w:t>
      </w:r>
      <w:proofErr w:type="spellStart"/>
      <w:r>
        <w:t>bezalen</w:t>
      </w:r>
      <w:proofErr w:type="spellEnd"/>
      <w:r>
        <w:br/>
        <w:t xml:space="preserve">aller </w:t>
      </w:r>
      <w:proofErr w:type="spellStart"/>
      <w:r>
        <w:t>welt</w:t>
      </w:r>
      <w:proofErr w:type="spellEnd"/>
      <w:r>
        <w:t xml:space="preserve"> </w:t>
      </w:r>
      <w:proofErr w:type="spellStart"/>
      <w:r>
        <w:t>sund</w:t>
      </w:r>
      <w:proofErr w:type="spellEnd"/>
      <w:r>
        <w:t xml:space="preserve"> und </w:t>
      </w:r>
      <w:proofErr w:type="spellStart"/>
      <w:r>
        <w:t>qualen</w:t>
      </w:r>
      <w:proofErr w:type="spellEnd"/>
      <w:r>
        <w:t>,</w:t>
      </w:r>
      <w:r>
        <w:br/>
        <w:t xml:space="preserve">sein </w:t>
      </w:r>
      <w:proofErr w:type="spellStart"/>
      <w:r>
        <w:t>seel</w:t>
      </w:r>
      <w:proofErr w:type="spellEnd"/>
      <w:r>
        <w:t xml:space="preserve"> zart</w:t>
      </w:r>
      <w:r>
        <w:br/>
        <w:t xml:space="preserve">die </w:t>
      </w:r>
      <w:proofErr w:type="spellStart"/>
      <w:r>
        <w:t>zalung</w:t>
      </w:r>
      <w:proofErr w:type="spellEnd"/>
      <w:r>
        <w:t xml:space="preserve"> </w:t>
      </w:r>
      <w:proofErr w:type="spellStart"/>
      <w:r>
        <w:t>wardt</w:t>
      </w:r>
      <w:proofErr w:type="spellEnd"/>
      <w:r>
        <w:t>;</w:t>
      </w:r>
      <w:r>
        <w:br/>
      </w:r>
      <w:proofErr w:type="spellStart"/>
      <w:r>
        <w:t>drumb</w:t>
      </w:r>
      <w:proofErr w:type="spellEnd"/>
      <w:r>
        <w:t xml:space="preserve"> </w:t>
      </w:r>
      <w:proofErr w:type="spellStart"/>
      <w:r>
        <w:t>wirt</w:t>
      </w:r>
      <w:proofErr w:type="spellEnd"/>
      <w:r>
        <w:t xml:space="preserve"> er auch ewig sehen</w:t>
      </w:r>
      <w:r>
        <w:br/>
        <w:t>seyn samen stehen,</w:t>
      </w:r>
      <w:r>
        <w:br/>
        <w:t xml:space="preserve">und </w:t>
      </w:r>
      <w:proofErr w:type="spellStart"/>
      <w:r>
        <w:t>wirt</w:t>
      </w:r>
      <w:proofErr w:type="spellEnd"/>
      <w:r>
        <w:t xml:space="preserve"> erkennt</w:t>
      </w:r>
      <w:r>
        <w:br/>
      </w:r>
      <w:proofErr w:type="spellStart"/>
      <w:r>
        <w:t>gotts</w:t>
      </w:r>
      <w:proofErr w:type="spellEnd"/>
      <w:r>
        <w:t xml:space="preserve"> will </w:t>
      </w:r>
      <w:proofErr w:type="spellStart"/>
      <w:r>
        <w:t>volendt</w:t>
      </w:r>
      <w:proofErr w:type="spellEnd"/>
      <w:r>
        <w:br/>
        <w:t xml:space="preserve">durch </w:t>
      </w:r>
      <w:proofErr w:type="spellStart"/>
      <w:r>
        <w:t>seyne</w:t>
      </w:r>
      <w:proofErr w:type="spellEnd"/>
      <w:r>
        <w:t xml:space="preserve"> </w:t>
      </w:r>
      <w:proofErr w:type="spellStart"/>
      <w:r>
        <w:t>hend</w:t>
      </w:r>
      <w:proofErr w:type="spellEnd"/>
      <w:r>
        <w:t>.</w:t>
      </w:r>
    </w:p>
    <w:p w14:paraId="77F8D4B3" w14:textId="77777777" w:rsidR="009B1618" w:rsidRDefault="009B1618" w:rsidP="009B1618">
      <w:pPr>
        <w:pStyle w:val="StandardWeb"/>
      </w:pPr>
      <w:r>
        <w:t xml:space="preserve">8. Dy muh </w:t>
      </w:r>
      <w:proofErr w:type="spellStart"/>
      <w:r>
        <w:t>yn</w:t>
      </w:r>
      <w:proofErr w:type="spellEnd"/>
      <w:r>
        <w:t xml:space="preserve"> </w:t>
      </w:r>
      <w:proofErr w:type="spellStart"/>
      <w:r>
        <w:t>seym</w:t>
      </w:r>
      <w:proofErr w:type="spellEnd"/>
      <w:r>
        <w:t xml:space="preserve"> leben</w:t>
      </w:r>
      <w:r>
        <w:br/>
      </w:r>
      <w:proofErr w:type="spellStart"/>
      <w:r>
        <w:t>wirt</w:t>
      </w:r>
      <w:proofErr w:type="spellEnd"/>
      <w:r>
        <w:t xml:space="preserve"> </w:t>
      </w:r>
      <w:proofErr w:type="spellStart"/>
      <w:r>
        <w:t>yhm</w:t>
      </w:r>
      <w:proofErr w:type="spellEnd"/>
      <w:r>
        <w:t xml:space="preserve"> </w:t>
      </w:r>
      <w:proofErr w:type="spellStart"/>
      <w:r>
        <w:t>freyed</w:t>
      </w:r>
      <w:proofErr w:type="spellEnd"/>
      <w:r>
        <w:t xml:space="preserve"> und groß </w:t>
      </w:r>
      <w:proofErr w:type="spellStart"/>
      <w:r>
        <w:t>eer</w:t>
      </w:r>
      <w:proofErr w:type="spellEnd"/>
      <w:r>
        <w:t xml:space="preserve"> geben;</w:t>
      </w:r>
      <w:r>
        <w:br/>
        <w:t>er ist der war gerechte,</w:t>
      </w:r>
      <w:r>
        <w:br/>
        <w:t xml:space="preserve">und macht </w:t>
      </w:r>
      <w:proofErr w:type="spellStart"/>
      <w:r>
        <w:t>frum</w:t>
      </w:r>
      <w:proofErr w:type="spellEnd"/>
      <w:r>
        <w:t xml:space="preserve"> </w:t>
      </w:r>
      <w:proofErr w:type="spellStart"/>
      <w:r>
        <w:t>gottes</w:t>
      </w:r>
      <w:proofErr w:type="spellEnd"/>
      <w:r>
        <w:t xml:space="preserve"> knechte,</w:t>
      </w:r>
      <w:r>
        <w:br/>
      </w:r>
      <w:proofErr w:type="spellStart"/>
      <w:r>
        <w:t>tregt</w:t>
      </w:r>
      <w:proofErr w:type="spellEnd"/>
      <w:r>
        <w:t xml:space="preserve"> </w:t>
      </w:r>
      <w:proofErr w:type="spellStart"/>
      <w:r>
        <w:t>yhr</w:t>
      </w:r>
      <w:proofErr w:type="spellEnd"/>
      <w:r>
        <w:t xml:space="preserve"> schuld</w:t>
      </w:r>
      <w:r>
        <w:br/>
        <w:t xml:space="preserve">und </w:t>
      </w:r>
      <w:proofErr w:type="spellStart"/>
      <w:r>
        <w:t>brengt</w:t>
      </w:r>
      <w:proofErr w:type="spellEnd"/>
      <w:r>
        <w:t xml:space="preserve"> zu </w:t>
      </w:r>
      <w:proofErr w:type="spellStart"/>
      <w:r>
        <w:t>huld</w:t>
      </w:r>
      <w:proofErr w:type="spellEnd"/>
      <w:r>
        <w:t>;</w:t>
      </w:r>
      <w:r>
        <w:br/>
      </w:r>
      <w:proofErr w:type="spellStart"/>
      <w:r>
        <w:t>drumb</w:t>
      </w:r>
      <w:proofErr w:type="spellEnd"/>
      <w:r>
        <w:t xml:space="preserve"> ist seyn erb </w:t>
      </w:r>
      <w:proofErr w:type="spellStart"/>
      <w:r>
        <w:t>herlich</w:t>
      </w:r>
      <w:proofErr w:type="spellEnd"/>
      <w:r>
        <w:t xml:space="preserve"> worden,</w:t>
      </w:r>
      <w:r>
        <w:br/>
      </w:r>
      <w:proofErr w:type="spellStart"/>
      <w:r>
        <w:t>eyn</w:t>
      </w:r>
      <w:proofErr w:type="spellEnd"/>
      <w:r>
        <w:t xml:space="preserve"> grosser </w:t>
      </w:r>
      <w:proofErr w:type="spellStart"/>
      <w:r>
        <w:t>orden</w:t>
      </w:r>
      <w:proofErr w:type="spellEnd"/>
      <w:r>
        <w:t>;</w:t>
      </w:r>
      <w:r>
        <w:br/>
      </w:r>
      <w:proofErr w:type="spellStart"/>
      <w:r>
        <w:t>yhr</w:t>
      </w:r>
      <w:proofErr w:type="spellEnd"/>
      <w:r>
        <w:t xml:space="preserve"> </w:t>
      </w:r>
      <w:proofErr w:type="spellStart"/>
      <w:r>
        <w:t>feynd</w:t>
      </w:r>
      <w:proofErr w:type="spellEnd"/>
      <w:r>
        <w:t xml:space="preserve"> </w:t>
      </w:r>
      <w:proofErr w:type="spellStart"/>
      <w:r>
        <w:t>außreut</w:t>
      </w:r>
      <w:proofErr w:type="spellEnd"/>
      <w:r>
        <w:t>,</w:t>
      </w:r>
      <w:r>
        <w:br/>
        <w:t>und den Raub beut,</w:t>
      </w:r>
      <w:r>
        <w:br/>
      </w:r>
      <w:proofErr w:type="spellStart"/>
      <w:r>
        <w:t>selget</w:t>
      </w:r>
      <w:proofErr w:type="spellEnd"/>
      <w:r>
        <w:t xml:space="preserve"> seyn </w:t>
      </w:r>
      <w:proofErr w:type="spellStart"/>
      <w:r>
        <w:t>leut</w:t>
      </w:r>
      <w:proofErr w:type="spellEnd"/>
      <w:r>
        <w:t>.</w:t>
      </w:r>
    </w:p>
    <w:p w14:paraId="2004C0C1" w14:textId="77777777" w:rsidR="009B1618" w:rsidRDefault="009B1618" w:rsidP="009B1618">
      <w:pPr>
        <w:pStyle w:val="StandardWeb"/>
      </w:pPr>
      <w:r>
        <w:t>9. Und ist als ergangen,</w:t>
      </w:r>
      <w:r>
        <w:br/>
        <w:t xml:space="preserve">das er </w:t>
      </w:r>
      <w:proofErr w:type="spellStart"/>
      <w:r>
        <w:t>wolt</w:t>
      </w:r>
      <w:proofErr w:type="spellEnd"/>
      <w:r>
        <w:t xml:space="preserve"> </w:t>
      </w:r>
      <w:proofErr w:type="spellStart"/>
      <w:r>
        <w:t>tod</w:t>
      </w:r>
      <w:proofErr w:type="spellEnd"/>
      <w:r>
        <w:t xml:space="preserve"> am Creutz hangen,</w:t>
      </w:r>
      <w:r>
        <w:br/>
        <w:t xml:space="preserve">den </w:t>
      </w:r>
      <w:proofErr w:type="spellStart"/>
      <w:r>
        <w:t>mördern</w:t>
      </w:r>
      <w:proofErr w:type="spellEnd"/>
      <w:r>
        <w:t xml:space="preserve"> </w:t>
      </w:r>
      <w:proofErr w:type="spellStart"/>
      <w:r>
        <w:t>gleych</w:t>
      </w:r>
      <w:proofErr w:type="spellEnd"/>
      <w:r>
        <w:t xml:space="preserve"> gesellet;</w:t>
      </w:r>
      <w:r>
        <w:br/>
      </w:r>
      <w:proofErr w:type="spellStart"/>
      <w:r>
        <w:t>sund</w:t>
      </w:r>
      <w:proofErr w:type="spellEnd"/>
      <w:r>
        <w:t xml:space="preserve"> hat er </w:t>
      </w:r>
      <w:proofErr w:type="spellStart"/>
      <w:r>
        <w:t>abgestellet</w:t>
      </w:r>
      <w:proofErr w:type="spellEnd"/>
      <w:r>
        <w:br/>
        <w:t xml:space="preserve">durch </w:t>
      </w:r>
      <w:proofErr w:type="spellStart"/>
      <w:r>
        <w:t>vil</w:t>
      </w:r>
      <w:proofErr w:type="spellEnd"/>
      <w:r>
        <w:t xml:space="preserve"> </w:t>
      </w:r>
      <w:proofErr w:type="spellStart"/>
      <w:r>
        <w:t>peyn</w:t>
      </w:r>
      <w:proofErr w:type="spellEnd"/>
      <w:r>
        <w:br/>
        <w:t xml:space="preserve">den </w:t>
      </w:r>
      <w:proofErr w:type="spellStart"/>
      <w:r>
        <w:t>glaubing</w:t>
      </w:r>
      <w:proofErr w:type="spellEnd"/>
      <w:r>
        <w:t xml:space="preserve"> seyn;</w:t>
      </w:r>
      <w:r>
        <w:br/>
        <w:t xml:space="preserve">hat für seyn </w:t>
      </w:r>
      <w:proofErr w:type="spellStart"/>
      <w:r>
        <w:t>feynd</w:t>
      </w:r>
      <w:proofErr w:type="spellEnd"/>
      <w:r>
        <w:t xml:space="preserve"> </w:t>
      </w:r>
      <w:proofErr w:type="spellStart"/>
      <w:r>
        <w:t>hertziglichen</w:t>
      </w:r>
      <w:proofErr w:type="spellEnd"/>
      <w:r>
        <w:t>.</w:t>
      </w:r>
      <w:r>
        <w:br/>
        <w:t xml:space="preserve">O </w:t>
      </w:r>
      <w:proofErr w:type="spellStart"/>
      <w:r>
        <w:t>herr</w:t>
      </w:r>
      <w:proofErr w:type="spellEnd"/>
      <w:r>
        <w:t xml:space="preserve"> wir </w:t>
      </w:r>
      <w:proofErr w:type="spellStart"/>
      <w:r>
        <w:t>sychen</w:t>
      </w:r>
      <w:proofErr w:type="spellEnd"/>
      <w:r>
        <w:br/>
        <w:t xml:space="preserve">bitten </w:t>
      </w:r>
      <w:proofErr w:type="spellStart"/>
      <w:r>
        <w:t>deynn</w:t>
      </w:r>
      <w:proofErr w:type="spellEnd"/>
      <w:r>
        <w:t xml:space="preserve"> </w:t>
      </w:r>
      <w:proofErr w:type="spellStart"/>
      <w:r>
        <w:t>trost</w:t>
      </w:r>
      <w:proofErr w:type="spellEnd"/>
      <w:r>
        <w:t>,</w:t>
      </w:r>
      <w:r>
        <w:br/>
        <w:t xml:space="preserve">der uns vom </w:t>
      </w:r>
      <w:proofErr w:type="spellStart"/>
      <w:r>
        <w:t>rost</w:t>
      </w:r>
      <w:proofErr w:type="spellEnd"/>
      <w:r>
        <w:br/>
        <w:t xml:space="preserve">der hell </w:t>
      </w:r>
      <w:proofErr w:type="spellStart"/>
      <w:r>
        <w:t>erlost</w:t>
      </w:r>
      <w:proofErr w:type="spellEnd"/>
      <w:r>
        <w:t>.</w:t>
      </w:r>
    </w:p>
    <w:p w14:paraId="4EE6D76F" w14:textId="0E86677A" w:rsidR="009B1618" w:rsidRDefault="009B1618" w:rsidP="009B1618">
      <w:pPr>
        <w:pStyle w:val="berschrift1"/>
        <w:rPr>
          <w:szCs w:val="36"/>
        </w:rPr>
      </w:pPr>
      <w:proofErr w:type="spellStart"/>
      <w:r w:rsidRPr="009B1618">
        <w:t>Eyn</w:t>
      </w:r>
      <w:proofErr w:type="spellEnd"/>
      <w:r w:rsidRPr="009B1618">
        <w:t xml:space="preserve"> Lobgesang von der geschicht des </w:t>
      </w:r>
      <w:proofErr w:type="spellStart"/>
      <w:r w:rsidRPr="009B1618">
        <w:t>leydens</w:t>
      </w:r>
      <w:proofErr w:type="spellEnd"/>
      <w:r w:rsidRPr="009B1618">
        <w:t xml:space="preserve"> und </w:t>
      </w:r>
      <w:proofErr w:type="spellStart"/>
      <w:r w:rsidRPr="009B1618">
        <w:t>sterbens</w:t>
      </w:r>
      <w:proofErr w:type="spellEnd"/>
      <w:r w:rsidRPr="009B1618">
        <w:t xml:space="preserve"> Christi am </w:t>
      </w:r>
      <w:proofErr w:type="spellStart"/>
      <w:r w:rsidRPr="009B1618">
        <w:t>freytag</w:t>
      </w:r>
      <w:proofErr w:type="spellEnd"/>
      <w:r>
        <w:t xml:space="preserve"> </w:t>
      </w:r>
    </w:p>
    <w:p w14:paraId="29851BCA" w14:textId="77777777" w:rsidR="009B1618" w:rsidRDefault="009B1618" w:rsidP="009B1618">
      <w:pPr>
        <w:pStyle w:val="StandardWeb"/>
      </w:pPr>
      <w:r>
        <w:t xml:space="preserve">1. </w:t>
      </w:r>
      <w:proofErr w:type="spellStart"/>
      <w:r>
        <w:t>Got</w:t>
      </w:r>
      <w:proofErr w:type="spellEnd"/>
      <w:r>
        <w:t xml:space="preserve"> dem Vater sey lob und dem </w:t>
      </w:r>
      <w:proofErr w:type="spellStart"/>
      <w:r>
        <w:t>sohn</w:t>
      </w:r>
      <w:proofErr w:type="spellEnd"/>
      <w:r>
        <w:t>,</w:t>
      </w:r>
      <w:r>
        <w:br/>
        <w:t xml:space="preserve">der gnug für uns hat </w:t>
      </w:r>
      <w:proofErr w:type="spellStart"/>
      <w:r>
        <w:t>thon</w:t>
      </w:r>
      <w:proofErr w:type="spellEnd"/>
      <w:r>
        <w:t>,</w:t>
      </w:r>
      <w:r>
        <w:br/>
        <w:t xml:space="preserve">den </w:t>
      </w:r>
      <w:proofErr w:type="spellStart"/>
      <w:r>
        <w:t>eygen</w:t>
      </w:r>
      <w:proofErr w:type="spellEnd"/>
      <w:r>
        <w:t xml:space="preserve"> </w:t>
      </w:r>
      <w:proofErr w:type="spellStart"/>
      <w:r>
        <w:t>sündt</w:t>
      </w:r>
      <w:proofErr w:type="spellEnd"/>
      <w:r>
        <w:t xml:space="preserve"> noch </w:t>
      </w:r>
      <w:proofErr w:type="spellStart"/>
      <w:r>
        <w:t>ny</w:t>
      </w:r>
      <w:proofErr w:type="spellEnd"/>
      <w:r>
        <w:t xml:space="preserve"> </w:t>
      </w:r>
      <w:proofErr w:type="spellStart"/>
      <w:r>
        <w:t>berürt</w:t>
      </w:r>
      <w:proofErr w:type="spellEnd"/>
      <w:r>
        <w:t>,</w:t>
      </w:r>
      <w:r>
        <w:br/>
        <w:t xml:space="preserve">für falsch </w:t>
      </w:r>
      <w:proofErr w:type="spellStart"/>
      <w:r>
        <w:t>richter</w:t>
      </w:r>
      <w:proofErr w:type="spellEnd"/>
      <w:r>
        <w:t xml:space="preserve"> </w:t>
      </w:r>
      <w:proofErr w:type="spellStart"/>
      <w:r>
        <w:t>wardt</w:t>
      </w:r>
      <w:proofErr w:type="spellEnd"/>
      <w:r>
        <w:t xml:space="preserve"> </w:t>
      </w:r>
      <w:proofErr w:type="spellStart"/>
      <w:r>
        <w:t>gefürt</w:t>
      </w:r>
      <w:proofErr w:type="spellEnd"/>
      <w:r>
        <w:t>.</w:t>
      </w:r>
    </w:p>
    <w:p w14:paraId="7287EF7E" w14:textId="77777777" w:rsidR="009B1618" w:rsidRDefault="009B1618" w:rsidP="009B1618">
      <w:pPr>
        <w:pStyle w:val="StandardWeb"/>
      </w:pPr>
      <w:r>
        <w:t xml:space="preserve">2. Dem der </w:t>
      </w:r>
      <w:proofErr w:type="spellStart"/>
      <w:r>
        <w:t>sicht</w:t>
      </w:r>
      <w:proofErr w:type="spellEnd"/>
      <w:r>
        <w:t xml:space="preserve"> was uns </w:t>
      </w:r>
      <w:proofErr w:type="spellStart"/>
      <w:r>
        <w:t>ym</w:t>
      </w:r>
      <w:proofErr w:type="spellEnd"/>
      <w:r>
        <w:t xml:space="preserve"> </w:t>
      </w:r>
      <w:proofErr w:type="spellStart"/>
      <w:r>
        <w:t>hertzen</w:t>
      </w:r>
      <w:proofErr w:type="spellEnd"/>
      <w:r>
        <w:t xml:space="preserve"> bricht,</w:t>
      </w:r>
      <w:r>
        <w:br/>
      </w:r>
      <w:proofErr w:type="spellStart"/>
      <w:r>
        <w:t>wardt</w:t>
      </w:r>
      <w:proofErr w:type="spellEnd"/>
      <w:r>
        <w:t xml:space="preserve"> verbunden seyn </w:t>
      </w:r>
      <w:proofErr w:type="spellStart"/>
      <w:r>
        <w:t>gesicht</w:t>
      </w:r>
      <w:proofErr w:type="spellEnd"/>
      <w:r>
        <w:t>,</w:t>
      </w:r>
      <w:r>
        <w:br/>
      </w:r>
      <w:proofErr w:type="spellStart"/>
      <w:r>
        <w:t>verspeyt</w:t>
      </w:r>
      <w:proofErr w:type="spellEnd"/>
      <w:r>
        <w:t xml:space="preserve">, geschlagen und </w:t>
      </w:r>
      <w:proofErr w:type="spellStart"/>
      <w:r>
        <w:t>verspott</w:t>
      </w:r>
      <w:proofErr w:type="spellEnd"/>
      <w:r>
        <w:t>,</w:t>
      </w:r>
      <w:r>
        <w:br/>
        <w:t xml:space="preserve">sprachen, das er </w:t>
      </w:r>
      <w:proofErr w:type="spellStart"/>
      <w:r>
        <w:t>lestert</w:t>
      </w:r>
      <w:proofErr w:type="spellEnd"/>
      <w:r>
        <w:t xml:space="preserve"> </w:t>
      </w:r>
      <w:proofErr w:type="spellStart"/>
      <w:r>
        <w:t>got</w:t>
      </w:r>
      <w:proofErr w:type="spellEnd"/>
      <w:r>
        <w:t>.</w:t>
      </w:r>
    </w:p>
    <w:p w14:paraId="63FBB02E" w14:textId="77777777" w:rsidR="009B1618" w:rsidRDefault="009B1618" w:rsidP="009B1618">
      <w:pPr>
        <w:pStyle w:val="StandardWeb"/>
      </w:pPr>
      <w:r>
        <w:t xml:space="preserve">3. Petrus schwur auch hoch bey </w:t>
      </w:r>
      <w:proofErr w:type="spellStart"/>
      <w:r>
        <w:t>eydes</w:t>
      </w:r>
      <w:proofErr w:type="spellEnd"/>
      <w:r>
        <w:t xml:space="preserve"> </w:t>
      </w:r>
      <w:proofErr w:type="spellStart"/>
      <w:r>
        <w:t>pflicht</w:t>
      </w:r>
      <w:proofErr w:type="spellEnd"/>
      <w:r>
        <w:t>,</w:t>
      </w:r>
      <w:r>
        <w:br/>
        <w:t>das er Christum kennet nicht.</w:t>
      </w:r>
      <w:r>
        <w:br/>
      </w:r>
      <w:proofErr w:type="spellStart"/>
      <w:r>
        <w:t>Jdoch</w:t>
      </w:r>
      <w:proofErr w:type="spellEnd"/>
      <w:r>
        <w:t xml:space="preserve"> der </w:t>
      </w:r>
      <w:proofErr w:type="spellStart"/>
      <w:r>
        <w:t>herr</w:t>
      </w:r>
      <w:proofErr w:type="spellEnd"/>
      <w:r>
        <w:t xml:space="preserve"> </w:t>
      </w:r>
      <w:proofErr w:type="spellStart"/>
      <w:r>
        <w:t>gnad</w:t>
      </w:r>
      <w:proofErr w:type="spellEnd"/>
      <w:r>
        <w:t xml:space="preserve"> an </w:t>
      </w:r>
      <w:proofErr w:type="spellStart"/>
      <w:r>
        <w:t>yhn</w:t>
      </w:r>
      <w:proofErr w:type="spellEnd"/>
      <w:r>
        <w:t xml:space="preserve"> legt,</w:t>
      </w:r>
      <w:r>
        <w:br/>
        <w:t xml:space="preserve">und seyn </w:t>
      </w:r>
      <w:proofErr w:type="spellStart"/>
      <w:r>
        <w:t>hertz</w:t>
      </w:r>
      <w:proofErr w:type="spellEnd"/>
      <w:r>
        <w:t xml:space="preserve"> </w:t>
      </w:r>
      <w:proofErr w:type="spellStart"/>
      <w:r>
        <w:t>czu</w:t>
      </w:r>
      <w:proofErr w:type="spellEnd"/>
      <w:r>
        <w:t xml:space="preserve"> </w:t>
      </w:r>
      <w:proofErr w:type="spellStart"/>
      <w:r>
        <w:t>reuh</w:t>
      </w:r>
      <w:proofErr w:type="spellEnd"/>
      <w:r>
        <w:t xml:space="preserve"> bewegt.</w:t>
      </w:r>
    </w:p>
    <w:p w14:paraId="49A2B4D8" w14:textId="77777777" w:rsidR="009B1618" w:rsidRDefault="009B1618" w:rsidP="009B1618">
      <w:pPr>
        <w:pStyle w:val="StandardWeb"/>
      </w:pPr>
      <w:r>
        <w:t xml:space="preserve">4. Hart </w:t>
      </w:r>
      <w:proofErr w:type="spellStart"/>
      <w:r>
        <w:t>gegeysselt</w:t>
      </w:r>
      <w:proofErr w:type="spellEnd"/>
      <w:r>
        <w:t xml:space="preserve"> trug </w:t>
      </w:r>
      <w:proofErr w:type="spellStart"/>
      <w:r>
        <w:t>eyn</w:t>
      </w:r>
      <w:proofErr w:type="spellEnd"/>
      <w:r>
        <w:t xml:space="preserve"> dorne </w:t>
      </w:r>
      <w:proofErr w:type="spellStart"/>
      <w:r>
        <w:t>krohn</w:t>
      </w:r>
      <w:proofErr w:type="spellEnd"/>
      <w:r>
        <w:t>,</w:t>
      </w:r>
      <w:r>
        <w:br/>
        <w:t xml:space="preserve">wart dem </w:t>
      </w:r>
      <w:proofErr w:type="spellStart"/>
      <w:r>
        <w:t>volck</w:t>
      </w:r>
      <w:proofErr w:type="spellEnd"/>
      <w:r>
        <w:t xml:space="preserve"> </w:t>
      </w:r>
      <w:proofErr w:type="spellStart"/>
      <w:r>
        <w:t>geczeyget</w:t>
      </w:r>
      <w:proofErr w:type="spellEnd"/>
      <w:r>
        <w:t xml:space="preserve"> an;</w:t>
      </w:r>
      <w:r>
        <w:br/>
        <w:t xml:space="preserve">dem </w:t>
      </w:r>
      <w:proofErr w:type="spellStart"/>
      <w:r>
        <w:t>czympt</w:t>
      </w:r>
      <w:proofErr w:type="spellEnd"/>
      <w:r>
        <w:t xml:space="preserve"> das </w:t>
      </w:r>
      <w:proofErr w:type="spellStart"/>
      <w:r>
        <w:t>öberst</w:t>
      </w:r>
      <w:proofErr w:type="spellEnd"/>
      <w:r>
        <w:t xml:space="preserve"> </w:t>
      </w:r>
      <w:proofErr w:type="spellStart"/>
      <w:r>
        <w:t>richter</w:t>
      </w:r>
      <w:proofErr w:type="spellEnd"/>
      <w:r>
        <w:t xml:space="preserve"> </w:t>
      </w:r>
      <w:proofErr w:type="spellStart"/>
      <w:r>
        <w:t>ampt</w:t>
      </w:r>
      <w:proofErr w:type="spellEnd"/>
      <w:r>
        <w:t>,</w:t>
      </w:r>
      <w:r>
        <w:br/>
      </w:r>
      <w:proofErr w:type="spellStart"/>
      <w:r>
        <w:t>wirdt</w:t>
      </w:r>
      <w:proofErr w:type="spellEnd"/>
      <w:r>
        <w:t xml:space="preserve"> on </w:t>
      </w:r>
      <w:proofErr w:type="spellStart"/>
      <w:r>
        <w:t>schuldt</w:t>
      </w:r>
      <w:proofErr w:type="spellEnd"/>
      <w:r>
        <w:t xml:space="preserve"> </w:t>
      </w:r>
      <w:proofErr w:type="spellStart"/>
      <w:r>
        <w:t>czum</w:t>
      </w:r>
      <w:proofErr w:type="spellEnd"/>
      <w:r>
        <w:t xml:space="preserve"> </w:t>
      </w:r>
      <w:proofErr w:type="spellStart"/>
      <w:r>
        <w:t>tod</w:t>
      </w:r>
      <w:proofErr w:type="spellEnd"/>
      <w:r>
        <w:t xml:space="preserve"> </w:t>
      </w:r>
      <w:proofErr w:type="spellStart"/>
      <w:r>
        <w:t>verdampt</w:t>
      </w:r>
      <w:proofErr w:type="spellEnd"/>
      <w:r>
        <w:t>.</w:t>
      </w:r>
    </w:p>
    <w:p w14:paraId="02009E09" w14:textId="77777777" w:rsidR="009B1618" w:rsidRDefault="009B1618" w:rsidP="009B1618">
      <w:pPr>
        <w:pStyle w:val="StandardWeb"/>
      </w:pPr>
      <w:r>
        <w:t xml:space="preserve">5. Das Pilatus </w:t>
      </w:r>
      <w:proofErr w:type="spellStart"/>
      <w:r>
        <w:t>forchtet</w:t>
      </w:r>
      <w:proofErr w:type="spellEnd"/>
      <w:r>
        <w:t xml:space="preserve"> </w:t>
      </w:r>
      <w:proofErr w:type="spellStart"/>
      <w:r>
        <w:t>ungenad</w:t>
      </w:r>
      <w:proofErr w:type="spellEnd"/>
      <w:r>
        <w:t>,</w:t>
      </w:r>
      <w:r>
        <w:br/>
      </w:r>
      <w:proofErr w:type="spellStart"/>
      <w:r>
        <w:t>drauff</w:t>
      </w:r>
      <w:proofErr w:type="spellEnd"/>
      <w:r>
        <w:t xml:space="preserve"> man </w:t>
      </w:r>
      <w:proofErr w:type="spellStart"/>
      <w:r>
        <w:t>yhm</w:t>
      </w:r>
      <w:proofErr w:type="spellEnd"/>
      <w:r>
        <w:t xml:space="preserve"> </w:t>
      </w:r>
      <w:proofErr w:type="spellStart"/>
      <w:r>
        <w:t>vast</w:t>
      </w:r>
      <w:proofErr w:type="spellEnd"/>
      <w:r>
        <w:t xml:space="preserve"> </w:t>
      </w:r>
      <w:proofErr w:type="spellStart"/>
      <w:r>
        <w:t>hett</w:t>
      </w:r>
      <w:proofErr w:type="spellEnd"/>
      <w:r>
        <w:t xml:space="preserve"> </w:t>
      </w:r>
      <w:proofErr w:type="spellStart"/>
      <w:r>
        <w:t>getroht</w:t>
      </w:r>
      <w:proofErr w:type="spellEnd"/>
      <w:r>
        <w:t>,</w:t>
      </w:r>
      <w:r>
        <w:br/>
      </w:r>
      <w:proofErr w:type="spellStart"/>
      <w:r>
        <w:t>eyn</w:t>
      </w:r>
      <w:proofErr w:type="spellEnd"/>
      <w:r>
        <w:t xml:space="preserve"> falsches </w:t>
      </w:r>
      <w:proofErr w:type="spellStart"/>
      <w:r>
        <w:t>urteyl</w:t>
      </w:r>
      <w:proofErr w:type="spellEnd"/>
      <w:r>
        <w:t xml:space="preserve"> hat </w:t>
      </w:r>
      <w:proofErr w:type="spellStart"/>
      <w:r>
        <w:t>gefelt</w:t>
      </w:r>
      <w:proofErr w:type="spellEnd"/>
      <w:r>
        <w:t>,</w:t>
      </w:r>
      <w:r>
        <w:br/>
        <w:t xml:space="preserve">Christum </w:t>
      </w:r>
      <w:proofErr w:type="spellStart"/>
      <w:r>
        <w:t>ynn</w:t>
      </w:r>
      <w:proofErr w:type="spellEnd"/>
      <w:r>
        <w:t xml:space="preserve"> den todt gestellt.</w:t>
      </w:r>
    </w:p>
    <w:p w14:paraId="6CBB7165" w14:textId="77777777" w:rsidR="009B1618" w:rsidRDefault="009B1618" w:rsidP="009B1618">
      <w:pPr>
        <w:pStyle w:val="StandardWeb"/>
      </w:pPr>
      <w:r>
        <w:t xml:space="preserve">6. Und </w:t>
      </w:r>
      <w:proofErr w:type="spellStart"/>
      <w:r>
        <w:t>eym</w:t>
      </w:r>
      <w:proofErr w:type="spellEnd"/>
      <w:r>
        <w:t xml:space="preserve"> </w:t>
      </w:r>
      <w:proofErr w:type="spellStart"/>
      <w:r>
        <w:t>mörder</w:t>
      </w:r>
      <w:proofErr w:type="spellEnd"/>
      <w:r>
        <w:t xml:space="preserve"> ward für den </w:t>
      </w:r>
      <w:proofErr w:type="spellStart"/>
      <w:r>
        <w:t>erwelt</w:t>
      </w:r>
      <w:proofErr w:type="spellEnd"/>
      <w:r>
        <w:t>,</w:t>
      </w:r>
      <w:r>
        <w:br/>
        <w:t xml:space="preserve">der </w:t>
      </w:r>
      <w:proofErr w:type="spellStart"/>
      <w:r>
        <w:t>alls</w:t>
      </w:r>
      <w:proofErr w:type="spellEnd"/>
      <w:r>
        <w:t xml:space="preserve"> leben </w:t>
      </w:r>
      <w:proofErr w:type="spellStart"/>
      <w:r>
        <w:t>schuff</w:t>
      </w:r>
      <w:proofErr w:type="spellEnd"/>
      <w:r>
        <w:t xml:space="preserve"> und </w:t>
      </w:r>
      <w:proofErr w:type="spellStart"/>
      <w:r>
        <w:t>helt</w:t>
      </w:r>
      <w:proofErr w:type="spellEnd"/>
      <w:r>
        <w:t>,</w:t>
      </w:r>
      <w:r>
        <w:br/>
        <w:t xml:space="preserve">und der erlöst von </w:t>
      </w:r>
      <w:proofErr w:type="spellStart"/>
      <w:r>
        <w:t>todes</w:t>
      </w:r>
      <w:proofErr w:type="spellEnd"/>
      <w:r>
        <w:t xml:space="preserve"> </w:t>
      </w:r>
      <w:proofErr w:type="spellStart"/>
      <w:r>
        <w:t>bürd</w:t>
      </w:r>
      <w:proofErr w:type="spellEnd"/>
      <w:r>
        <w:t>,</w:t>
      </w:r>
      <w:r>
        <w:br/>
      </w:r>
      <w:proofErr w:type="spellStart"/>
      <w:r>
        <w:t>wardt</w:t>
      </w:r>
      <w:proofErr w:type="spellEnd"/>
      <w:r>
        <w:t xml:space="preserve"> </w:t>
      </w:r>
      <w:proofErr w:type="spellStart"/>
      <w:r>
        <w:t>czum</w:t>
      </w:r>
      <w:proofErr w:type="spellEnd"/>
      <w:r>
        <w:t xml:space="preserve"> </w:t>
      </w:r>
      <w:proofErr w:type="spellStart"/>
      <w:r>
        <w:t>galgen</w:t>
      </w:r>
      <w:proofErr w:type="spellEnd"/>
      <w:r>
        <w:t xml:space="preserve"> </w:t>
      </w:r>
      <w:proofErr w:type="spellStart"/>
      <w:r>
        <w:t>außgefürt</w:t>
      </w:r>
      <w:proofErr w:type="spellEnd"/>
      <w:r>
        <w:t>.</w:t>
      </w:r>
    </w:p>
    <w:p w14:paraId="6DFA1D63" w14:textId="77777777" w:rsidR="009B1618" w:rsidRDefault="009B1618" w:rsidP="009B1618">
      <w:pPr>
        <w:pStyle w:val="StandardWeb"/>
      </w:pPr>
      <w:r>
        <w:t xml:space="preserve">7. Seyn </w:t>
      </w:r>
      <w:proofErr w:type="spellStart"/>
      <w:r>
        <w:t>creutz</w:t>
      </w:r>
      <w:proofErr w:type="spellEnd"/>
      <w:r>
        <w:t xml:space="preserve"> trug er mit </w:t>
      </w:r>
      <w:proofErr w:type="spellStart"/>
      <w:r>
        <w:t>geschwechter</w:t>
      </w:r>
      <w:proofErr w:type="spellEnd"/>
      <w:r>
        <w:t xml:space="preserve"> </w:t>
      </w:r>
      <w:proofErr w:type="spellStart"/>
      <w:r>
        <w:t>krefft</w:t>
      </w:r>
      <w:proofErr w:type="spellEnd"/>
      <w:r>
        <w:t>,</w:t>
      </w:r>
      <w:r>
        <w:br/>
        <w:t xml:space="preserve">darnach </w:t>
      </w:r>
      <w:proofErr w:type="spellStart"/>
      <w:r>
        <w:t>schmertzlich</w:t>
      </w:r>
      <w:proofErr w:type="spellEnd"/>
      <w:r>
        <w:t xml:space="preserve"> dran </w:t>
      </w:r>
      <w:proofErr w:type="spellStart"/>
      <w:r>
        <w:t>gehefft</w:t>
      </w:r>
      <w:proofErr w:type="spellEnd"/>
      <w:r>
        <w:t>,</w:t>
      </w:r>
      <w:r>
        <w:br/>
      </w:r>
      <w:proofErr w:type="spellStart"/>
      <w:r>
        <w:t>Eyn</w:t>
      </w:r>
      <w:proofErr w:type="spellEnd"/>
      <w:r>
        <w:t xml:space="preserve"> </w:t>
      </w:r>
      <w:proofErr w:type="spellStart"/>
      <w:r>
        <w:t>tittel</w:t>
      </w:r>
      <w:proofErr w:type="spellEnd"/>
      <w:r>
        <w:t xml:space="preserve"> </w:t>
      </w:r>
      <w:proofErr w:type="spellStart"/>
      <w:r>
        <w:t>warde</w:t>
      </w:r>
      <w:proofErr w:type="spellEnd"/>
      <w:r>
        <w:t xml:space="preserve"> </w:t>
      </w:r>
      <w:proofErr w:type="spellStart"/>
      <w:r>
        <w:t>yhm</w:t>
      </w:r>
      <w:proofErr w:type="spellEnd"/>
      <w:r>
        <w:t xml:space="preserve"> </w:t>
      </w:r>
      <w:proofErr w:type="spellStart"/>
      <w:r>
        <w:t>drauff</w:t>
      </w:r>
      <w:proofErr w:type="spellEnd"/>
      <w:r>
        <w:t xml:space="preserve"> gestellt,</w:t>
      </w:r>
      <w:r>
        <w:br/>
        <w:t xml:space="preserve">uns seyn </w:t>
      </w:r>
      <w:proofErr w:type="spellStart"/>
      <w:r>
        <w:t>kleydt</w:t>
      </w:r>
      <w:proofErr w:type="spellEnd"/>
      <w:r>
        <w:t xml:space="preserve"> das </w:t>
      </w:r>
      <w:proofErr w:type="spellStart"/>
      <w:r>
        <w:t>loß</w:t>
      </w:r>
      <w:proofErr w:type="spellEnd"/>
      <w:r>
        <w:t xml:space="preserve"> </w:t>
      </w:r>
      <w:proofErr w:type="spellStart"/>
      <w:r>
        <w:t>gefelt</w:t>
      </w:r>
      <w:proofErr w:type="spellEnd"/>
      <w:r>
        <w:t>.</w:t>
      </w:r>
    </w:p>
    <w:p w14:paraId="2F464CE3" w14:textId="77777777" w:rsidR="009B1618" w:rsidRDefault="009B1618" w:rsidP="009B1618">
      <w:pPr>
        <w:pStyle w:val="StandardWeb"/>
      </w:pPr>
      <w:r>
        <w:t xml:space="preserve">8. Der groß </w:t>
      </w:r>
      <w:proofErr w:type="spellStart"/>
      <w:r>
        <w:t>heyland</w:t>
      </w:r>
      <w:proofErr w:type="spellEnd"/>
      <w:r>
        <w:t xml:space="preserve"> uns von </w:t>
      </w:r>
      <w:proofErr w:type="spellStart"/>
      <w:r>
        <w:t>got</w:t>
      </w:r>
      <w:proofErr w:type="spellEnd"/>
      <w:r>
        <w:t xml:space="preserve"> geschenkt,</w:t>
      </w:r>
      <w:r>
        <w:br/>
      </w:r>
      <w:proofErr w:type="spellStart"/>
      <w:r>
        <w:t>wardt</w:t>
      </w:r>
      <w:proofErr w:type="spellEnd"/>
      <w:r>
        <w:t xml:space="preserve"> für uns </w:t>
      </w:r>
      <w:proofErr w:type="spellStart"/>
      <w:r>
        <w:t>anß</w:t>
      </w:r>
      <w:proofErr w:type="spellEnd"/>
      <w:r>
        <w:t xml:space="preserve"> Creutz </w:t>
      </w:r>
      <w:proofErr w:type="spellStart"/>
      <w:r>
        <w:t>gehenckt</w:t>
      </w:r>
      <w:proofErr w:type="spellEnd"/>
      <w:r>
        <w:t>,</w:t>
      </w:r>
      <w:r>
        <w:br/>
        <w:t xml:space="preserve">In </w:t>
      </w:r>
      <w:proofErr w:type="spellStart"/>
      <w:r>
        <w:t>czweyer</w:t>
      </w:r>
      <w:proofErr w:type="spellEnd"/>
      <w:r>
        <w:t xml:space="preserve"> arger </w:t>
      </w:r>
      <w:proofErr w:type="spellStart"/>
      <w:r>
        <w:t>mörder</w:t>
      </w:r>
      <w:proofErr w:type="spellEnd"/>
      <w:r>
        <w:t xml:space="preserve"> </w:t>
      </w:r>
      <w:proofErr w:type="spellStart"/>
      <w:r>
        <w:t>mytt</w:t>
      </w:r>
      <w:proofErr w:type="spellEnd"/>
      <w:r>
        <w:t>,</w:t>
      </w:r>
      <w:r>
        <w:br/>
        <w:t xml:space="preserve">für seyn </w:t>
      </w:r>
      <w:proofErr w:type="spellStart"/>
      <w:r>
        <w:t>feynd</w:t>
      </w:r>
      <w:proofErr w:type="spellEnd"/>
      <w:r>
        <w:t xml:space="preserve"> den </w:t>
      </w:r>
      <w:proofErr w:type="spellStart"/>
      <w:r>
        <w:t>vater</w:t>
      </w:r>
      <w:proofErr w:type="spellEnd"/>
      <w:r>
        <w:t xml:space="preserve"> bitt.</w:t>
      </w:r>
    </w:p>
    <w:p w14:paraId="370065ED" w14:textId="77777777" w:rsidR="009B1618" w:rsidRDefault="009B1618" w:rsidP="009B1618">
      <w:pPr>
        <w:pStyle w:val="StandardWeb"/>
      </w:pPr>
      <w:r>
        <w:t xml:space="preserve">9. Und dem </w:t>
      </w:r>
      <w:proofErr w:type="spellStart"/>
      <w:r>
        <w:t>schecher</w:t>
      </w:r>
      <w:proofErr w:type="spellEnd"/>
      <w:r>
        <w:t xml:space="preserve"> er das </w:t>
      </w:r>
      <w:proofErr w:type="spellStart"/>
      <w:r>
        <w:t>paradyß</w:t>
      </w:r>
      <w:proofErr w:type="spellEnd"/>
      <w:r>
        <w:t>,</w:t>
      </w:r>
      <w:r>
        <w:br/>
      </w:r>
      <w:proofErr w:type="spellStart"/>
      <w:r>
        <w:t>czu</w:t>
      </w:r>
      <w:proofErr w:type="spellEnd"/>
      <w:r>
        <w:t xml:space="preserve"> der rechten </w:t>
      </w:r>
      <w:proofErr w:type="spellStart"/>
      <w:r>
        <w:t>handt</w:t>
      </w:r>
      <w:proofErr w:type="spellEnd"/>
      <w:r>
        <w:t xml:space="preserve"> </w:t>
      </w:r>
      <w:proofErr w:type="spellStart"/>
      <w:r>
        <w:t>verhyß</w:t>
      </w:r>
      <w:proofErr w:type="spellEnd"/>
      <w:r>
        <w:t>,</w:t>
      </w:r>
      <w:r>
        <w:br/>
        <w:t xml:space="preserve">damit </w:t>
      </w:r>
      <w:proofErr w:type="spellStart"/>
      <w:r>
        <w:t>beweyset</w:t>
      </w:r>
      <w:proofErr w:type="spellEnd"/>
      <w:r>
        <w:t xml:space="preserve"> göttlich </w:t>
      </w:r>
      <w:proofErr w:type="spellStart"/>
      <w:r>
        <w:t>arth</w:t>
      </w:r>
      <w:proofErr w:type="spellEnd"/>
      <w:r>
        <w:t>,</w:t>
      </w:r>
      <w:r>
        <w:br/>
        <w:t xml:space="preserve">vom andern </w:t>
      </w:r>
      <w:proofErr w:type="spellStart"/>
      <w:r>
        <w:t>gelestert</w:t>
      </w:r>
      <w:proofErr w:type="spellEnd"/>
      <w:r>
        <w:t xml:space="preserve"> </w:t>
      </w:r>
      <w:proofErr w:type="spellStart"/>
      <w:r>
        <w:t>wardt</w:t>
      </w:r>
      <w:proofErr w:type="spellEnd"/>
      <w:r>
        <w:t>.</w:t>
      </w:r>
    </w:p>
    <w:p w14:paraId="2552F730" w14:textId="77777777" w:rsidR="009B1618" w:rsidRDefault="009B1618" w:rsidP="009B1618">
      <w:pPr>
        <w:pStyle w:val="StandardWeb"/>
      </w:pPr>
      <w:r>
        <w:t xml:space="preserve">10. Essig </w:t>
      </w:r>
      <w:proofErr w:type="spellStart"/>
      <w:r>
        <w:t>wardt</w:t>
      </w:r>
      <w:proofErr w:type="spellEnd"/>
      <w:r>
        <w:t xml:space="preserve"> </w:t>
      </w:r>
      <w:proofErr w:type="spellStart"/>
      <w:r>
        <w:t>yhm</w:t>
      </w:r>
      <w:proofErr w:type="spellEnd"/>
      <w:r>
        <w:t xml:space="preserve"> geben dar mit </w:t>
      </w:r>
      <w:proofErr w:type="spellStart"/>
      <w:r>
        <w:t>gall</w:t>
      </w:r>
      <w:proofErr w:type="spellEnd"/>
      <w:r>
        <w:t>,</w:t>
      </w:r>
      <w:r>
        <w:br/>
      </w:r>
      <w:proofErr w:type="spellStart"/>
      <w:r>
        <w:t>Sant</w:t>
      </w:r>
      <w:proofErr w:type="spellEnd"/>
      <w:r>
        <w:t xml:space="preserve"> Johansen er </w:t>
      </w:r>
      <w:proofErr w:type="spellStart"/>
      <w:r>
        <w:t>befalh</w:t>
      </w:r>
      <w:proofErr w:type="spellEnd"/>
      <w:r>
        <w:t>,</w:t>
      </w:r>
      <w:r>
        <w:br/>
        <w:t xml:space="preserve">seyn </w:t>
      </w:r>
      <w:proofErr w:type="spellStart"/>
      <w:r>
        <w:t>mutter</w:t>
      </w:r>
      <w:proofErr w:type="spellEnd"/>
      <w:r>
        <w:t xml:space="preserve"> </w:t>
      </w:r>
      <w:proofErr w:type="spellStart"/>
      <w:r>
        <w:t>dy</w:t>
      </w:r>
      <w:proofErr w:type="spellEnd"/>
      <w:r>
        <w:t xml:space="preserve"> beym </w:t>
      </w:r>
      <w:proofErr w:type="spellStart"/>
      <w:r>
        <w:t>creutze</w:t>
      </w:r>
      <w:proofErr w:type="spellEnd"/>
      <w:r>
        <w:t xml:space="preserve"> stund,</w:t>
      </w:r>
      <w:r>
        <w:br/>
        <w:t xml:space="preserve">der </w:t>
      </w:r>
      <w:proofErr w:type="spellStart"/>
      <w:r>
        <w:t>yhr</w:t>
      </w:r>
      <w:proofErr w:type="spellEnd"/>
      <w:r>
        <w:t xml:space="preserve"> </w:t>
      </w:r>
      <w:proofErr w:type="spellStart"/>
      <w:r>
        <w:t>seel</w:t>
      </w:r>
      <w:proofErr w:type="spellEnd"/>
      <w:r>
        <w:t xml:space="preserve"> war </w:t>
      </w:r>
      <w:proofErr w:type="spellStart"/>
      <w:r>
        <w:t>schmertzlich</w:t>
      </w:r>
      <w:proofErr w:type="spellEnd"/>
      <w:r>
        <w:t xml:space="preserve"> </w:t>
      </w:r>
      <w:proofErr w:type="spellStart"/>
      <w:r>
        <w:t>wundt</w:t>
      </w:r>
      <w:proofErr w:type="spellEnd"/>
      <w:r>
        <w:t>.</w:t>
      </w:r>
    </w:p>
    <w:p w14:paraId="7AE1A7DA" w14:textId="77777777" w:rsidR="009B1618" w:rsidRDefault="009B1618" w:rsidP="009B1618">
      <w:pPr>
        <w:pStyle w:val="StandardWeb"/>
      </w:pPr>
      <w:r>
        <w:t xml:space="preserve">11. Und als er </w:t>
      </w:r>
      <w:proofErr w:type="spellStart"/>
      <w:r>
        <w:t>seyner</w:t>
      </w:r>
      <w:proofErr w:type="spellEnd"/>
      <w:r>
        <w:t xml:space="preserve"> </w:t>
      </w:r>
      <w:proofErr w:type="spellStart"/>
      <w:r>
        <w:t>verlassung</w:t>
      </w:r>
      <w:proofErr w:type="spellEnd"/>
      <w:r>
        <w:t xml:space="preserve"> dacht,</w:t>
      </w:r>
      <w:r>
        <w:br/>
        <w:t xml:space="preserve">und daß alles wer </w:t>
      </w:r>
      <w:proofErr w:type="spellStart"/>
      <w:r>
        <w:t>volbracht</w:t>
      </w:r>
      <w:proofErr w:type="spellEnd"/>
      <w:r>
        <w:t>,</w:t>
      </w:r>
      <w:r>
        <w:br/>
      </w:r>
      <w:proofErr w:type="spellStart"/>
      <w:r>
        <w:t>seynn</w:t>
      </w:r>
      <w:proofErr w:type="spellEnd"/>
      <w:r>
        <w:t xml:space="preserve"> </w:t>
      </w:r>
      <w:proofErr w:type="spellStart"/>
      <w:r>
        <w:t>geyst</w:t>
      </w:r>
      <w:proofErr w:type="spellEnd"/>
      <w:r>
        <w:t xml:space="preserve"> </w:t>
      </w:r>
      <w:proofErr w:type="spellStart"/>
      <w:r>
        <w:t>befalh</w:t>
      </w:r>
      <w:proofErr w:type="spellEnd"/>
      <w:r>
        <w:t xml:space="preserve"> </w:t>
      </w:r>
      <w:proofErr w:type="spellStart"/>
      <w:r>
        <w:t>yns</w:t>
      </w:r>
      <w:proofErr w:type="spellEnd"/>
      <w:r>
        <w:t xml:space="preserve"> </w:t>
      </w:r>
      <w:proofErr w:type="spellStart"/>
      <w:r>
        <w:t>vatters</w:t>
      </w:r>
      <w:proofErr w:type="spellEnd"/>
      <w:r>
        <w:t xml:space="preserve"> </w:t>
      </w:r>
      <w:proofErr w:type="spellStart"/>
      <w:r>
        <w:t>hend</w:t>
      </w:r>
      <w:proofErr w:type="spellEnd"/>
      <w:r>
        <w:t>,</w:t>
      </w:r>
      <w:r>
        <w:br/>
        <w:t xml:space="preserve">sich des </w:t>
      </w:r>
      <w:proofErr w:type="spellStart"/>
      <w:r>
        <w:t>tempels</w:t>
      </w:r>
      <w:proofErr w:type="spellEnd"/>
      <w:r>
        <w:t xml:space="preserve"> </w:t>
      </w:r>
      <w:proofErr w:type="spellStart"/>
      <w:r>
        <w:t>fürhang</w:t>
      </w:r>
      <w:proofErr w:type="spellEnd"/>
      <w:r>
        <w:t xml:space="preserve"> </w:t>
      </w:r>
      <w:proofErr w:type="spellStart"/>
      <w:r>
        <w:t>trenth</w:t>
      </w:r>
      <w:proofErr w:type="spellEnd"/>
      <w:r>
        <w:t>.</w:t>
      </w:r>
    </w:p>
    <w:p w14:paraId="3DF157F9" w14:textId="77777777" w:rsidR="009B1618" w:rsidRDefault="009B1618" w:rsidP="009B1618">
      <w:pPr>
        <w:pStyle w:val="StandardWeb"/>
      </w:pPr>
      <w:r>
        <w:t xml:space="preserve">12. </w:t>
      </w:r>
      <w:proofErr w:type="spellStart"/>
      <w:r>
        <w:t>Felß</w:t>
      </w:r>
      <w:proofErr w:type="spellEnd"/>
      <w:r>
        <w:t xml:space="preserve"> und erde sich beweget hat,</w:t>
      </w:r>
      <w:r>
        <w:br/>
        <w:t xml:space="preserve">etlich stunden </w:t>
      </w:r>
      <w:proofErr w:type="spellStart"/>
      <w:r>
        <w:t>auff</w:t>
      </w:r>
      <w:proofErr w:type="spellEnd"/>
      <w:r>
        <w:t xml:space="preserve"> vom </w:t>
      </w:r>
      <w:proofErr w:type="spellStart"/>
      <w:r>
        <w:t>tod</w:t>
      </w:r>
      <w:proofErr w:type="spellEnd"/>
      <w:r>
        <w:t>,</w:t>
      </w:r>
      <w:r>
        <w:br/>
      </w:r>
      <w:proofErr w:type="spellStart"/>
      <w:r>
        <w:t>Eyn</w:t>
      </w:r>
      <w:proofErr w:type="spellEnd"/>
      <w:r>
        <w:t xml:space="preserve"> </w:t>
      </w:r>
      <w:proofErr w:type="spellStart"/>
      <w:r>
        <w:t>spehr</w:t>
      </w:r>
      <w:proofErr w:type="spellEnd"/>
      <w:r>
        <w:t xml:space="preserve"> seyn </w:t>
      </w:r>
      <w:proofErr w:type="spellStart"/>
      <w:r>
        <w:t>seydten</w:t>
      </w:r>
      <w:proofErr w:type="spellEnd"/>
      <w:r>
        <w:t xml:space="preserve"> öffnen thut,</w:t>
      </w:r>
      <w:r>
        <w:br/>
      </w:r>
      <w:proofErr w:type="spellStart"/>
      <w:r>
        <w:t>drauß</w:t>
      </w:r>
      <w:proofErr w:type="spellEnd"/>
      <w:r>
        <w:t xml:space="preserve"> floß </w:t>
      </w:r>
      <w:proofErr w:type="spellStart"/>
      <w:r>
        <w:t>wasser</w:t>
      </w:r>
      <w:proofErr w:type="spellEnd"/>
      <w:r>
        <w:t xml:space="preserve"> und das </w:t>
      </w:r>
      <w:proofErr w:type="spellStart"/>
      <w:r>
        <w:t>blut</w:t>
      </w:r>
      <w:proofErr w:type="spellEnd"/>
      <w:r>
        <w:t>.</w:t>
      </w:r>
    </w:p>
    <w:p w14:paraId="6EC8B602" w14:textId="77777777" w:rsidR="009B1618" w:rsidRDefault="009B1618" w:rsidP="009B1618">
      <w:pPr>
        <w:pStyle w:val="StandardWeb"/>
      </w:pPr>
      <w:r>
        <w:t xml:space="preserve">13. Darzu </w:t>
      </w:r>
      <w:proofErr w:type="spellStart"/>
      <w:r>
        <w:t>yhren</w:t>
      </w:r>
      <w:proofErr w:type="spellEnd"/>
      <w:r>
        <w:t xml:space="preserve"> </w:t>
      </w:r>
      <w:proofErr w:type="spellStart"/>
      <w:r>
        <w:t>scheyn</w:t>
      </w:r>
      <w:proofErr w:type="spellEnd"/>
      <w:r>
        <w:t xml:space="preserve"> </w:t>
      </w:r>
      <w:proofErr w:type="spellStart"/>
      <w:r>
        <w:t>dy</w:t>
      </w:r>
      <w:proofErr w:type="spellEnd"/>
      <w:r>
        <w:t xml:space="preserve"> </w:t>
      </w:r>
      <w:proofErr w:type="spellStart"/>
      <w:r>
        <w:t>sunn</w:t>
      </w:r>
      <w:proofErr w:type="spellEnd"/>
      <w:r>
        <w:t xml:space="preserve"> </w:t>
      </w:r>
      <w:proofErr w:type="spellStart"/>
      <w:r>
        <w:t>nit</w:t>
      </w:r>
      <w:proofErr w:type="spellEnd"/>
      <w:r>
        <w:t xml:space="preserve"> gab,</w:t>
      </w:r>
      <w:r>
        <w:br/>
        <w:t xml:space="preserve">ward seyn </w:t>
      </w:r>
      <w:proofErr w:type="spellStart"/>
      <w:r>
        <w:t>leyb</w:t>
      </w:r>
      <w:proofErr w:type="spellEnd"/>
      <w:r>
        <w:t xml:space="preserve"> bracht </w:t>
      </w:r>
      <w:proofErr w:type="spellStart"/>
      <w:r>
        <w:t>czu</w:t>
      </w:r>
      <w:proofErr w:type="spellEnd"/>
      <w:r>
        <w:t xml:space="preserve"> dem grab,</w:t>
      </w:r>
      <w:r>
        <w:br/>
      </w:r>
      <w:proofErr w:type="spellStart"/>
      <w:r>
        <w:t>Behüttet</w:t>
      </w:r>
      <w:proofErr w:type="spellEnd"/>
      <w:r>
        <w:t xml:space="preserve"> auf der Juden bitt,</w:t>
      </w:r>
      <w:r>
        <w:br/>
        <w:t xml:space="preserve">das </w:t>
      </w:r>
      <w:proofErr w:type="spellStart"/>
      <w:r>
        <w:t>dy</w:t>
      </w:r>
      <w:proofErr w:type="spellEnd"/>
      <w:r>
        <w:t xml:space="preserve"> seyn </w:t>
      </w:r>
      <w:proofErr w:type="spellStart"/>
      <w:r>
        <w:t>yhn</w:t>
      </w:r>
      <w:proofErr w:type="spellEnd"/>
      <w:r>
        <w:t xml:space="preserve"> </w:t>
      </w:r>
      <w:proofErr w:type="spellStart"/>
      <w:r>
        <w:t>stelen</w:t>
      </w:r>
      <w:proofErr w:type="spellEnd"/>
      <w:r>
        <w:t xml:space="preserve"> </w:t>
      </w:r>
      <w:proofErr w:type="spellStart"/>
      <w:r>
        <w:t>nit</w:t>
      </w:r>
      <w:proofErr w:type="spellEnd"/>
      <w:r>
        <w:t>.</w:t>
      </w:r>
    </w:p>
    <w:p w14:paraId="24FB60AA" w14:textId="77777777" w:rsidR="009B1618" w:rsidRDefault="009B1618" w:rsidP="009B1618">
      <w:pPr>
        <w:pStyle w:val="StandardWeb"/>
      </w:pPr>
      <w:r>
        <w:t xml:space="preserve">14. In der </w:t>
      </w:r>
      <w:proofErr w:type="spellStart"/>
      <w:r>
        <w:t>glory</w:t>
      </w:r>
      <w:proofErr w:type="spellEnd"/>
      <w:r>
        <w:t xml:space="preserve"> </w:t>
      </w:r>
      <w:proofErr w:type="spellStart"/>
      <w:r>
        <w:t>waß</w:t>
      </w:r>
      <w:proofErr w:type="spellEnd"/>
      <w:r>
        <w:t xml:space="preserve"> </w:t>
      </w:r>
      <w:proofErr w:type="spellStart"/>
      <w:r>
        <w:t>ym</w:t>
      </w:r>
      <w:proofErr w:type="spellEnd"/>
      <w:r>
        <w:t xml:space="preserve"> grab seyn </w:t>
      </w:r>
      <w:proofErr w:type="spellStart"/>
      <w:r>
        <w:t>rhu</w:t>
      </w:r>
      <w:proofErr w:type="spellEnd"/>
      <w:r>
        <w:t>,</w:t>
      </w:r>
      <w:r>
        <w:br/>
        <w:t xml:space="preserve">hat </w:t>
      </w:r>
      <w:proofErr w:type="spellStart"/>
      <w:r>
        <w:t>eyn</w:t>
      </w:r>
      <w:proofErr w:type="spellEnd"/>
      <w:r>
        <w:t xml:space="preserve"> licht </w:t>
      </w:r>
      <w:proofErr w:type="spellStart"/>
      <w:r>
        <w:t>geschynnen</w:t>
      </w:r>
      <w:proofErr w:type="spellEnd"/>
      <w:r>
        <w:t xml:space="preserve"> </w:t>
      </w:r>
      <w:proofErr w:type="spellStart"/>
      <w:r>
        <w:t>czu</w:t>
      </w:r>
      <w:proofErr w:type="spellEnd"/>
      <w:r>
        <w:t>,</w:t>
      </w:r>
      <w:r>
        <w:br/>
        <w:t xml:space="preserve">Den so </w:t>
      </w:r>
      <w:proofErr w:type="spellStart"/>
      <w:r>
        <w:t>ym</w:t>
      </w:r>
      <w:proofErr w:type="spellEnd"/>
      <w:r>
        <w:t xml:space="preserve"> finstern fassen </w:t>
      </w:r>
      <w:proofErr w:type="spellStart"/>
      <w:r>
        <w:t>dyff</w:t>
      </w:r>
      <w:proofErr w:type="spellEnd"/>
      <w:r>
        <w:t>,</w:t>
      </w:r>
      <w:r>
        <w:br/>
        <w:t xml:space="preserve">als der </w:t>
      </w:r>
      <w:proofErr w:type="spellStart"/>
      <w:r>
        <w:t>herr</w:t>
      </w:r>
      <w:proofErr w:type="spellEnd"/>
      <w:r>
        <w:t xml:space="preserve"> am </w:t>
      </w:r>
      <w:proofErr w:type="spellStart"/>
      <w:r>
        <w:t>creutz</w:t>
      </w:r>
      <w:proofErr w:type="spellEnd"/>
      <w:r>
        <w:t xml:space="preserve"> </w:t>
      </w:r>
      <w:proofErr w:type="spellStart"/>
      <w:r>
        <w:t>entschlieff</w:t>
      </w:r>
      <w:proofErr w:type="spellEnd"/>
      <w:r>
        <w:t>.</w:t>
      </w:r>
    </w:p>
    <w:p w14:paraId="5AB83000" w14:textId="77777777" w:rsidR="009B1618" w:rsidRDefault="009B1618" w:rsidP="009B1618">
      <w:pPr>
        <w:pStyle w:val="StandardWeb"/>
      </w:pPr>
      <w:r>
        <w:t xml:space="preserve">15. Diß getödtet </w:t>
      </w:r>
      <w:proofErr w:type="spellStart"/>
      <w:r>
        <w:t>lamb</w:t>
      </w:r>
      <w:proofErr w:type="spellEnd"/>
      <w:r>
        <w:t xml:space="preserve"> </w:t>
      </w:r>
      <w:proofErr w:type="spellStart"/>
      <w:r>
        <w:t>czur</w:t>
      </w:r>
      <w:proofErr w:type="spellEnd"/>
      <w:r>
        <w:t xml:space="preserve"> </w:t>
      </w:r>
      <w:proofErr w:type="spellStart"/>
      <w:r>
        <w:t>Osterczeyt</w:t>
      </w:r>
      <w:proofErr w:type="spellEnd"/>
      <w:r>
        <w:t>,</w:t>
      </w:r>
      <w:r>
        <w:br/>
        <w:t xml:space="preserve">hat von </w:t>
      </w:r>
      <w:proofErr w:type="spellStart"/>
      <w:r>
        <w:t>sund</w:t>
      </w:r>
      <w:proofErr w:type="spellEnd"/>
      <w:r>
        <w:t xml:space="preserve"> und todt </w:t>
      </w:r>
      <w:proofErr w:type="spellStart"/>
      <w:r>
        <w:t>gefreyt</w:t>
      </w:r>
      <w:proofErr w:type="spellEnd"/>
      <w:r>
        <w:t>,</w:t>
      </w:r>
      <w:r>
        <w:br/>
      </w:r>
      <w:proofErr w:type="spellStart"/>
      <w:r>
        <w:t>Gefürt</w:t>
      </w:r>
      <w:proofErr w:type="spellEnd"/>
      <w:r>
        <w:t xml:space="preserve"> </w:t>
      </w:r>
      <w:proofErr w:type="spellStart"/>
      <w:r>
        <w:t>auß</w:t>
      </w:r>
      <w:proofErr w:type="spellEnd"/>
      <w:r>
        <w:t xml:space="preserve"> der </w:t>
      </w:r>
      <w:proofErr w:type="spellStart"/>
      <w:r>
        <w:t>gefengknuß</w:t>
      </w:r>
      <w:proofErr w:type="spellEnd"/>
      <w:r>
        <w:t xml:space="preserve"> </w:t>
      </w:r>
      <w:proofErr w:type="spellStart"/>
      <w:r>
        <w:t>bandt</w:t>
      </w:r>
      <w:proofErr w:type="spellEnd"/>
      <w:r>
        <w:t>,</w:t>
      </w:r>
      <w:r>
        <w:br/>
      </w:r>
      <w:proofErr w:type="spellStart"/>
      <w:r>
        <w:t>yn</w:t>
      </w:r>
      <w:proofErr w:type="spellEnd"/>
      <w:r>
        <w:t xml:space="preserve"> das </w:t>
      </w:r>
      <w:proofErr w:type="spellStart"/>
      <w:r>
        <w:t>selg</w:t>
      </w:r>
      <w:proofErr w:type="spellEnd"/>
      <w:r>
        <w:t xml:space="preserve"> </w:t>
      </w:r>
      <w:proofErr w:type="spellStart"/>
      <w:r>
        <w:t>verheyssen</w:t>
      </w:r>
      <w:proofErr w:type="spellEnd"/>
      <w:r>
        <w:t xml:space="preserve"> </w:t>
      </w:r>
      <w:proofErr w:type="spellStart"/>
      <w:r>
        <w:t>landt</w:t>
      </w:r>
      <w:proofErr w:type="spellEnd"/>
      <w:r>
        <w:t>.</w:t>
      </w:r>
    </w:p>
    <w:p w14:paraId="67164C76" w14:textId="77777777" w:rsidR="009B1618" w:rsidRDefault="009B1618" w:rsidP="009B1618">
      <w:pPr>
        <w:pStyle w:val="StandardWeb"/>
      </w:pPr>
      <w:r>
        <w:t xml:space="preserve">16. </w:t>
      </w:r>
      <w:proofErr w:type="spellStart"/>
      <w:r>
        <w:t>Wy</w:t>
      </w:r>
      <w:proofErr w:type="spellEnd"/>
      <w:r>
        <w:t xml:space="preserve"> der bock </w:t>
      </w:r>
      <w:proofErr w:type="spellStart"/>
      <w:r>
        <w:t>wardt</w:t>
      </w:r>
      <w:proofErr w:type="spellEnd"/>
      <w:r>
        <w:t xml:space="preserve"> </w:t>
      </w:r>
      <w:proofErr w:type="spellStart"/>
      <w:r>
        <w:t>yn</w:t>
      </w:r>
      <w:proofErr w:type="spellEnd"/>
      <w:r>
        <w:t xml:space="preserve"> dy wüst </w:t>
      </w:r>
      <w:proofErr w:type="spellStart"/>
      <w:r>
        <w:t>gesand</w:t>
      </w:r>
      <w:proofErr w:type="spellEnd"/>
      <w:r>
        <w:t>,</w:t>
      </w:r>
      <w:r>
        <w:br/>
        <w:t xml:space="preserve">wurden unser </w:t>
      </w:r>
      <w:proofErr w:type="spellStart"/>
      <w:r>
        <w:t>sund</w:t>
      </w:r>
      <w:proofErr w:type="spellEnd"/>
      <w:r>
        <w:t xml:space="preserve"> gewandt,</w:t>
      </w:r>
      <w:r>
        <w:br/>
        <w:t xml:space="preserve">Uff Christum der </w:t>
      </w:r>
      <w:proofErr w:type="spellStart"/>
      <w:r>
        <w:t>sy</w:t>
      </w:r>
      <w:proofErr w:type="spellEnd"/>
      <w:r>
        <w:t xml:space="preserve"> für uns </w:t>
      </w:r>
      <w:proofErr w:type="spellStart"/>
      <w:r>
        <w:t>tregt</w:t>
      </w:r>
      <w:proofErr w:type="spellEnd"/>
      <w:r>
        <w:t>,</w:t>
      </w:r>
      <w:r>
        <w:br/>
        <w:t>und durch seyn todt abgelegt.</w:t>
      </w:r>
    </w:p>
    <w:p w14:paraId="5D802A40" w14:textId="77777777" w:rsidR="009B1618" w:rsidRDefault="009B1618" w:rsidP="009B1618">
      <w:pPr>
        <w:pStyle w:val="StandardWeb"/>
      </w:pPr>
      <w:r>
        <w:t xml:space="preserve">17. </w:t>
      </w:r>
      <w:proofErr w:type="spellStart"/>
      <w:r>
        <w:t>Wy</w:t>
      </w:r>
      <w:proofErr w:type="spellEnd"/>
      <w:r>
        <w:t xml:space="preserve"> </w:t>
      </w:r>
      <w:proofErr w:type="spellStart"/>
      <w:r>
        <w:t>dy</w:t>
      </w:r>
      <w:proofErr w:type="spellEnd"/>
      <w:r>
        <w:t xml:space="preserve"> schlang macht uff dem </w:t>
      </w:r>
      <w:proofErr w:type="spellStart"/>
      <w:r>
        <w:t>holtz</w:t>
      </w:r>
      <w:proofErr w:type="spellEnd"/>
      <w:r>
        <w:t xml:space="preserve"> </w:t>
      </w:r>
      <w:proofErr w:type="spellStart"/>
      <w:r>
        <w:t>gesundt</w:t>
      </w:r>
      <w:proofErr w:type="spellEnd"/>
      <w:r>
        <w:t>,</w:t>
      </w:r>
      <w:r>
        <w:br/>
      </w:r>
      <w:proofErr w:type="spellStart"/>
      <w:r>
        <w:t>halff</w:t>
      </w:r>
      <w:proofErr w:type="spellEnd"/>
      <w:r>
        <w:t xml:space="preserve"> uns Christus </w:t>
      </w:r>
      <w:proofErr w:type="spellStart"/>
      <w:r>
        <w:t>dyser</w:t>
      </w:r>
      <w:proofErr w:type="spellEnd"/>
      <w:r>
        <w:t xml:space="preserve"> </w:t>
      </w:r>
      <w:proofErr w:type="spellStart"/>
      <w:r>
        <w:t>stundt</w:t>
      </w:r>
      <w:proofErr w:type="spellEnd"/>
      <w:r>
        <w:t>,</w:t>
      </w:r>
      <w:r>
        <w:br/>
        <w:t xml:space="preserve">das uns des </w:t>
      </w:r>
      <w:proofErr w:type="spellStart"/>
      <w:r>
        <w:t>teuffels</w:t>
      </w:r>
      <w:proofErr w:type="spellEnd"/>
      <w:r>
        <w:t xml:space="preserve"> </w:t>
      </w:r>
      <w:proofErr w:type="spellStart"/>
      <w:r>
        <w:t>gifft</w:t>
      </w:r>
      <w:proofErr w:type="spellEnd"/>
      <w:r>
        <w:t xml:space="preserve"> </w:t>
      </w:r>
      <w:proofErr w:type="spellStart"/>
      <w:r>
        <w:t>nit</w:t>
      </w:r>
      <w:proofErr w:type="spellEnd"/>
      <w:r>
        <w:t xml:space="preserve"> sterbt,</w:t>
      </w:r>
      <w:r>
        <w:br/>
      </w:r>
      <w:proofErr w:type="spellStart"/>
      <w:r>
        <w:t>dy</w:t>
      </w:r>
      <w:proofErr w:type="spellEnd"/>
      <w:r>
        <w:t xml:space="preserve"> von Adam wir </w:t>
      </w:r>
      <w:proofErr w:type="spellStart"/>
      <w:r>
        <w:t>ererbr</w:t>
      </w:r>
      <w:proofErr w:type="spellEnd"/>
      <w:r>
        <w:t>.</w:t>
      </w:r>
    </w:p>
    <w:p w14:paraId="18E1BBDC" w14:textId="77777777" w:rsidR="009B1618" w:rsidRDefault="009B1618" w:rsidP="009B1618">
      <w:pPr>
        <w:pStyle w:val="StandardWeb"/>
      </w:pPr>
      <w:r>
        <w:t xml:space="preserve">18. Inn </w:t>
      </w:r>
      <w:proofErr w:type="spellStart"/>
      <w:r>
        <w:t>dy</w:t>
      </w:r>
      <w:proofErr w:type="spellEnd"/>
      <w:r>
        <w:t xml:space="preserve"> </w:t>
      </w:r>
      <w:proofErr w:type="spellStart"/>
      <w:r>
        <w:t>hütt</w:t>
      </w:r>
      <w:proofErr w:type="spellEnd"/>
      <w:r>
        <w:t xml:space="preserve"> ging Christus für uns </w:t>
      </w:r>
      <w:proofErr w:type="spellStart"/>
      <w:r>
        <w:t>eyn</w:t>
      </w:r>
      <w:proofErr w:type="spellEnd"/>
      <w:r>
        <w:t>,</w:t>
      </w:r>
      <w:r>
        <w:br/>
        <w:t xml:space="preserve">Priester </w:t>
      </w:r>
      <w:proofErr w:type="spellStart"/>
      <w:r>
        <w:t>wolt</w:t>
      </w:r>
      <w:proofErr w:type="spellEnd"/>
      <w:r>
        <w:t xml:space="preserve"> und </w:t>
      </w:r>
      <w:proofErr w:type="spellStart"/>
      <w:r>
        <w:t>opffer</w:t>
      </w:r>
      <w:proofErr w:type="spellEnd"/>
      <w:r>
        <w:t xml:space="preserve"> seyn,</w:t>
      </w:r>
      <w:r>
        <w:br/>
        <w:t xml:space="preserve">das </w:t>
      </w:r>
      <w:proofErr w:type="spellStart"/>
      <w:r>
        <w:t>eynmal</w:t>
      </w:r>
      <w:proofErr w:type="spellEnd"/>
      <w:r>
        <w:t xml:space="preserve"> </w:t>
      </w:r>
      <w:proofErr w:type="spellStart"/>
      <w:r>
        <w:t>thet</w:t>
      </w:r>
      <w:proofErr w:type="spellEnd"/>
      <w:r>
        <w:t xml:space="preserve"> für uns genug,</w:t>
      </w:r>
      <w:r>
        <w:br/>
        <w:t xml:space="preserve">und das </w:t>
      </w:r>
      <w:proofErr w:type="spellStart"/>
      <w:r>
        <w:t>holtz</w:t>
      </w:r>
      <w:proofErr w:type="spellEnd"/>
      <w:r>
        <w:t xml:space="preserve"> </w:t>
      </w:r>
      <w:proofErr w:type="spellStart"/>
      <w:r>
        <w:t>wy</w:t>
      </w:r>
      <w:proofErr w:type="spellEnd"/>
      <w:r>
        <w:t xml:space="preserve"> </w:t>
      </w:r>
      <w:proofErr w:type="spellStart"/>
      <w:r>
        <w:t>Isac</w:t>
      </w:r>
      <w:proofErr w:type="spellEnd"/>
      <w:r>
        <w:t xml:space="preserve"> trug.</w:t>
      </w:r>
    </w:p>
    <w:p w14:paraId="26F09BE6" w14:textId="77777777" w:rsidR="009B1618" w:rsidRDefault="009B1618" w:rsidP="009B1618">
      <w:pPr>
        <w:pStyle w:val="StandardWeb"/>
      </w:pPr>
      <w:r>
        <w:t xml:space="preserve">19. Moses </w:t>
      </w:r>
      <w:proofErr w:type="spellStart"/>
      <w:r>
        <w:t>dysen</w:t>
      </w:r>
      <w:proofErr w:type="spellEnd"/>
      <w:r>
        <w:t xml:space="preserve"> </w:t>
      </w:r>
      <w:proofErr w:type="spellStart"/>
      <w:r>
        <w:t>felß</w:t>
      </w:r>
      <w:proofErr w:type="spellEnd"/>
      <w:r>
        <w:t xml:space="preserve"> </w:t>
      </w:r>
      <w:proofErr w:type="spellStart"/>
      <w:r>
        <w:t>figurlich</w:t>
      </w:r>
      <w:proofErr w:type="spellEnd"/>
      <w:r>
        <w:t xml:space="preserve"> schlug,</w:t>
      </w:r>
      <w:r>
        <w:br/>
        <w:t xml:space="preserve">Itzt solch lebend </w:t>
      </w:r>
      <w:proofErr w:type="spellStart"/>
      <w:r>
        <w:t>wasser</w:t>
      </w:r>
      <w:proofErr w:type="spellEnd"/>
      <w:r>
        <w:t xml:space="preserve"> trug,</w:t>
      </w:r>
      <w:r>
        <w:br/>
        <w:t xml:space="preserve">das </w:t>
      </w:r>
      <w:proofErr w:type="spellStart"/>
      <w:r>
        <w:t>ynn</w:t>
      </w:r>
      <w:proofErr w:type="spellEnd"/>
      <w:r>
        <w:t xml:space="preserve"> das ewig leben quillt,</w:t>
      </w:r>
      <w:r>
        <w:br/>
        <w:t xml:space="preserve">und der </w:t>
      </w:r>
      <w:proofErr w:type="spellStart"/>
      <w:r>
        <w:t>glaubing</w:t>
      </w:r>
      <w:proofErr w:type="spellEnd"/>
      <w:r>
        <w:t xml:space="preserve"> dürsten stillt.</w:t>
      </w:r>
    </w:p>
    <w:p w14:paraId="77998A23" w14:textId="77777777" w:rsidR="009B1618" w:rsidRDefault="009B1618" w:rsidP="009B1618">
      <w:pPr>
        <w:pStyle w:val="StandardWeb"/>
      </w:pPr>
      <w:r>
        <w:t xml:space="preserve">20. Herr wir bitten dich durch </w:t>
      </w:r>
      <w:proofErr w:type="spellStart"/>
      <w:r>
        <w:t>deynen</w:t>
      </w:r>
      <w:proofErr w:type="spellEnd"/>
      <w:r>
        <w:t xml:space="preserve"> todt,</w:t>
      </w:r>
      <w:r>
        <w:br/>
        <w:t xml:space="preserve">sterb </w:t>
      </w:r>
      <w:proofErr w:type="spellStart"/>
      <w:r>
        <w:t>dy</w:t>
      </w:r>
      <w:proofErr w:type="spellEnd"/>
      <w:r>
        <w:t xml:space="preserve"> </w:t>
      </w:r>
      <w:proofErr w:type="spellStart"/>
      <w:r>
        <w:t>sund</w:t>
      </w:r>
      <w:proofErr w:type="spellEnd"/>
      <w:r>
        <w:t>, es thut uns noth,</w:t>
      </w:r>
      <w:r>
        <w:br/>
        <w:t xml:space="preserve">Args </w:t>
      </w:r>
      <w:proofErr w:type="spellStart"/>
      <w:r>
        <w:t>unnserm</w:t>
      </w:r>
      <w:proofErr w:type="spellEnd"/>
      <w:r>
        <w:t xml:space="preserve"> </w:t>
      </w:r>
      <w:proofErr w:type="spellStart"/>
      <w:r>
        <w:t>fleysch</w:t>
      </w:r>
      <w:proofErr w:type="spellEnd"/>
      <w:r>
        <w:t xml:space="preserve"> ist </w:t>
      </w:r>
      <w:proofErr w:type="spellStart"/>
      <w:r>
        <w:t>angeborn</w:t>
      </w:r>
      <w:proofErr w:type="spellEnd"/>
      <w:r>
        <w:t>,</w:t>
      </w:r>
      <w:r>
        <w:br/>
        <w:t xml:space="preserve">on </w:t>
      </w:r>
      <w:proofErr w:type="spellStart"/>
      <w:r>
        <w:t>deyn</w:t>
      </w:r>
      <w:proofErr w:type="spellEnd"/>
      <w:r>
        <w:t xml:space="preserve"> </w:t>
      </w:r>
      <w:proofErr w:type="spellStart"/>
      <w:r>
        <w:t>hilff</w:t>
      </w:r>
      <w:proofErr w:type="spellEnd"/>
      <w:r>
        <w:t xml:space="preserve"> sind wir </w:t>
      </w:r>
      <w:proofErr w:type="spellStart"/>
      <w:r>
        <w:t>verlorn</w:t>
      </w:r>
      <w:proofErr w:type="spellEnd"/>
      <w:r>
        <w:t>.</w:t>
      </w:r>
    </w:p>
    <w:p w14:paraId="5D8833B9" w14:textId="553C72B5" w:rsidR="009B1618" w:rsidRDefault="009B1618" w:rsidP="009B1618">
      <w:pPr>
        <w:pStyle w:val="berschrift1"/>
      </w:pPr>
      <w:proofErr w:type="spellStart"/>
      <w:r>
        <w:rPr>
          <w:rStyle w:val="screen-reader-text"/>
        </w:rPr>
        <w:t>Eyn</w:t>
      </w:r>
      <w:proofErr w:type="spellEnd"/>
      <w:r>
        <w:rPr>
          <w:rStyle w:val="screen-reader-text"/>
        </w:rPr>
        <w:t xml:space="preserve"> </w:t>
      </w:r>
      <w:proofErr w:type="spellStart"/>
      <w:r>
        <w:rPr>
          <w:rStyle w:val="screen-reader-text"/>
        </w:rPr>
        <w:t>Liedt</w:t>
      </w:r>
      <w:proofErr w:type="spellEnd"/>
      <w:r>
        <w:rPr>
          <w:rStyle w:val="screen-reader-text"/>
        </w:rPr>
        <w:t xml:space="preserve"> von der Geschicht Christi letztem </w:t>
      </w:r>
      <w:proofErr w:type="spellStart"/>
      <w:r>
        <w:rPr>
          <w:rStyle w:val="screen-reader-text"/>
        </w:rPr>
        <w:t>Nachtmal</w:t>
      </w:r>
      <w:proofErr w:type="spellEnd"/>
      <w:r>
        <w:rPr>
          <w:rStyle w:val="screen-reader-text"/>
        </w:rPr>
        <w:t xml:space="preserve">, </w:t>
      </w:r>
      <w:proofErr w:type="spellStart"/>
      <w:r>
        <w:rPr>
          <w:rStyle w:val="screen-reader-text"/>
        </w:rPr>
        <w:t>Füßwaschen</w:t>
      </w:r>
      <w:proofErr w:type="spellEnd"/>
      <w:r>
        <w:rPr>
          <w:rStyle w:val="screen-reader-text"/>
        </w:rPr>
        <w:t xml:space="preserve">, </w:t>
      </w:r>
      <w:proofErr w:type="spellStart"/>
      <w:r>
        <w:rPr>
          <w:rStyle w:val="screen-reader-text"/>
        </w:rPr>
        <w:t>Gefengkniß</w:t>
      </w:r>
      <w:proofErr w:type="spellEnd"/>
      <w:r>
        <w:rPr>
          <w:rStyle w:val="screen-reader-text"/>
        </w:rPr>
        <w:t xml:space="preserve">, </w:t>
      </w:r>
      <w:proofErr w:type="spellStart"/>
      <w:r>
        <w:rPr>
          <w:rStyle w:val="screen-reader-text"/>
        </w:rPr>
        <w:t>Prophecey</w:t>
      </w:r>
      <w:proofErr w:type="spellEnd"/>
      <w:r>
        <w:rPr>
          <w:rStyle w:val="screen-reader-text"/>
        </w:rPr>
        <w:t xml:space="preserve"> und Figur</w:t>
      </w:r>
      <w:r>
        <w:t xml:space="preserve"> </w:t>
      </w:r>
    </w:p>
    <w:p w14:paraId="382CAB9B" w14:textId="77777777" w:rsidR="009B1618" w:rsidRDefault="009B1618" w:rsidP="009B1618">
      <w:pPr>
        <w:pStyle w:val="StandardWeb"/>
      </w:pPr>
      <w:r>
        <w:t>1. Da Christus zu Jerusalem</w:t>
      </w:r>
      <w:r>
        <w:br/>
        <w:t xml:space="preserve">uff Ostern, </w:t>
      </w:r>
      <w:proofErr w:type="spellStart"/>
      <w:r>
        <w:t>wy</w:t>
      </w:r>
      <w:proofErr w:type="spellEnd"/>
      <w:r>
        <w:t xml:space="preserve"> das </w:t>
      </w:r>
      <w:proofErr w:type="spellStart"/>
      <w:r>
        <w:t>gsetz</w:t>
      </w:r>
      <w:proofErr w:type="spellEnd"/>
      <w:r>
        <w:t xml:space="preserve"> </w:t>
      </w:r>
      <w:proofErr w:type="spellStart"/>
      <w:r>
        <w:t>befalh</w:t>
      </w:r>
      <w:proofErr w:type="spellEnd"/>
      <w:r>
        <w:br/>
        <w:t xml:space="preserve">das </w:t>
      </w:r>
      <w:proofErr w:type="spellStart"/>
      <w:r>
        <w:t>lebleyn</w:t>
      </w:r>
      <w:proofErr w:type="spellEnd"/>
      <w:r>
        <w:t xml:space="preserve"> mit seyn Jüngern aß,</w:t>
      </w:r>
      <w:r>
        <w:br/>
      </w:r>
      <w:proofErr w:type="spellStart"/>
      <w:r>
        <w:t>erfült</w:t>
      </w:r>
      <w:proofErr w:type="spellEnd"/>
      <w:r>
        <w:t xml:space="preserve"> er das figürlich mal.</w:t>
      </w:r>
    </w:p>
    <w:p w14:paraId="24C02570" w14:textId="77777777" w:rsidR="009B1618" w:rsidRDefault="009B1618" w:rsidP="009B1618">
      <w:pPr>
        <w:pStyle w:val="StandardWeb"/>
      </w:pPr>
      <w:r>
        <w:t xml:space="preserve">2. An </w:t>
      </w:r>
      <w:proofErr w:type="spellStart"/>
      <w:r>
        <w:t>diser</w:t>
      </w:r>
      <w:proofErr w:type="spellEnd"/>
      <w:r>
        <w:t xml:space="preserve"> </w:t>
      </w:r>
      <w:proofErr w:type="spellStart"/>
      <w:r>
        <w:t>malczeyt</w:t>
      </w:r>
      <w:proofErr w:type="spellEnd"/>
      <w:r>
        <w:t xml:space="preserve"> hat er uns</w:t>
      </w:r>
      <w:r>
        <w:br/>
      </w:r>
      <w:proofErr w:type="spellStart"/>
      <w:r>
        <w:t>dy</w:t>
      </w:r>
      <w:proofErr w:type="spellEnd"/>
      <w:r>
        <w:t xml:space="preserve"> </w:t>
      </w:r>
      <w:proofErr w:type="spellStart"/>
      <w:r>
        <w:t>allergrösten</w:t>
      </w:r>
      <w:proofErr w:type="spellEnd"/>
      <w:r>
        <w:t xml:space="preserve"> lieb </w:t>
      </w:r>
      <w:proofErr w:type="spellStart"/>
      <w:r>
        <w:t>beweyst</w:t>
      </w:r>
      <w:proofErr w:type="spellEnd"/>
      <w:r>
        <w:t>,</w:t>
      </w:r>
      <w:r>
        <w:br/>
        <w:t xml:space="preserve">da er mit </w:t>
      </w:r>
      <w:proofErr w:type="spellStart"/>
      <w:r>
        <w:t>seynem</w:t>
      </w:r>
      <w:proofErr w:type="spellEnd"/>
      <w:r>
        <w:t xml:space="preserve"> </w:t>
      </w:r>
      <w:proofErr w:type="spellStart"/>
      <w:r>
        <w:t>fleysch</w:t>
      </w:r>
      <w:proofErr w:type="spellEnd"/>
      <w:r>
        <w:t xml:space="preserve"> und </w:t>
      </w:r>
      <w:proofErr w:type="spellStart"/>
      <w:r>
        <w:t>blut</w:t>
      </w:r>
      <w:proofErr w:type="spellEnd"/>
      <w:r>
        <w:br/>
        <w:t xml:space="preserve">seyn Jüngern </w:t>
      </w:r>
      <w:proofErr w:type="spellStart"/>
      <w:r>
        <w:t>selbert</w:t>
      </w:r>
      <w:proofErr w:type="spellEnd"/>
      <w:r>
        <w:t xml:space="preserve"> </w:t>
      </w:r>
      <w:proofErr w:type="spellStart"/>
      <w:r>
        <w:t>drenckt</w:t>
      </w:r>
      <w:proofErr w:type="spellEnd"/>
      <w:r>
        <w:t xml:space="preserve"> und </w:t>
      </w:r>
      <w:proofErr w:type="spellStart"/>
      <w:r>
        <w:t>speyst</w:t>
      </w:r>
      <w:proofErr w:type="spellEnd"/>
      <w:r>
        <w:t>.</w:t>
      </w:r>
    </w:p>
    <w:p w14:paraId="7A690224" w14:textId="77777777" w:rsidR="009B1618" w:rsidRDefault="009B1618" w:rsidP="009B1618">
      <w:pPr>
        <w:pStyle w:val="StandardWeb"/>
      </w:pPr>
      <w:r>
        <w:t xml:space="preserve">3. Solch Sacrament er </w:t>
      </w:r>
      <w:proofErr w:type="spellStart"/>
      <w:r>
        <w:t>eyngesetzt</w:t>
      </w:r>
      <w:proofErr w:type="spellEnd"/>
      <w:r>
        <w:t>,</w:t>
      </w:r>
      <w:r>
        <w:br/>
        <w:t xml:space="preserve">und </w:t>
      </w:r>
      <w:proofErr w:type="spellStart"/>
      <w:r>
        <w:t>dargereycht</w:t>
      </w:r>
      <w:proofErr w:type="spellEnd"/>
      <w:r>
        <w:t xml:space="preserve"> </w:t>
      </w:r>
      <w:proofErr w:type="spellStart"/>
      <w:r>
        <w:t>yn</w:t>
      </w:r>
      <w:proofErr w:type="spellEnd"/>
      <w:r>
        <w:t xml:space="preserve"> </w:t>
      </w:r>
      <w:proofErr w:type="spellStart"/>
      <w:r>
        <w:t>brot</w:t>
      </w:r>
      <w:proofErr w:type="spellEnd"/>
      <w:r>
        <w:t xml:space="preserve"> und </w:t>
      </w:r>
      <w:proofErr w:type="spellStart"/>
      <w:r>
        <w:t>weyn</w:t>
      </w:r>
      <w:proofErr w:type="spellEnd"/>
      <w:r>
        <w:t>,</w:t>
      </w:r>
      <w:r>
        <w:br/>
      </w:r>
      <w:proofErr w:type="spellStart"/>
      <w:r>
        <w:t>seyns</w:t>
      </w:r>
      <w:proofErr w:type="spellEnd"/>
      <w:r>
        <w:t xml:space="preserve"> </w:t>
      </w:r>
      <w:proofErr w:type="spellStart"/>
      <w:r>
        <w:t>ewing</w:t>
      </w:r>
      <w:proofErr w:type="spellEnd"/>
      <w:r>
        <w:t xml:space="preserve"> neuen Testaments,</w:t>
      </w:r>
      <w:r>
        <w:br/>
        <w:t xml:space="preserve">das wir </w:t>
      </w:r>
      <w:proofErr w:type="spellStart"/>
      <w:r>
        <w:t>dobey</w:t>
      </w:r>
      <w:proofErr w:type="spellEnd"/>
      <w:r>
        <w:t xml:space="preserve"> </w:t>
      </w:r>
      <w:proofErr w:type="spellStart"/>
      <w:r>
        <w:t>gedencken</w:t>
      </w:r>
      <w:proofErr w:type="spellEnd"/>
      <w:r>
        <w:t xml:space="preserve"> seyn.</w:t>
      </w:r>
    </w:p>
    <w:p w14:paraId="298411B8" w14:textId="77777777" w:rsidR="009B1618" w:rsidRDefault="009B1618" w:rsidP="009B1618">
      <w:pPr>
        <w:pStyle w:val="StandardWeb"/>
      </w:pPr>
      <w:r>
        <w:t xml:space="preserve">4. Bey </w:t>
      </w:r>
      <w:proofErr w:type="spellStart"/>
      <w:r>
        <w:t>dysem</w:t>
      </w:r>
      <w:proofErr w:type="spellEnd"/>
      <w:r>
        <w:t xml:space="preserve"> allen hat er uns</w:t>
      </w:r>
      <w:r>
        <w:br/>
        <w:t xml:space="preserve">den </w:t>
      </w:r>
      <w:proofErr w:type="spellStart"/>
      <w:r>
        <w:t>allergrösten</w:t>
      </w:r>
      <w:proofErr w:type="spellEnd"/>
      <w:r>
        <w:t xml:space="preserve"> </w:t>
      </w:r>
      <w:proofErr w:type="spellStart"/>
      <w:r>
        <w:t>trost</w:t>
      </w:r>
      <w:proofErr w:type="spellEnd"/>
      <w:r>
        <w:t xml:space="preserve"> </w:t>
      </w:r>
      <w:proofErr w:type="spellStart"/>
      <w:r>
        <w:t>verkundt</w:t>
      </w:r>
      <w:proofErr w:type="spellEnd"/>
      <w:r>
        <w:t>,</w:t>
      </w:r>
      <w:r>
        <w:br/>
        <w:t xml:space="preserve">das solch seyn </w:t>
      </w:r>
      <w:proofErr w:type="spellStart"/>
      <w:r>
        <w:t>blut</w:t>
      </w:r>
      <w:proofErr w:type="spellEnd"/>
      <w:r>
        <w:t xml:space="preserve"> vergossen </w:t>
      </w:r>
      <w:proofErr w:type="spellStart"/>
      <w:r>
        <w:t>wurd</w:t>
      </w:r>
      <w:proofErr w:type="spellEnd"/>
      <w:r>
        <w:br/>
      </w:r>
      <w:proofErr w:type="spellStart"/>
      <w:r>
        <w:t>czu</w:t>
      </w:r>
      <w:proofErr w:type="spellEnd"/>
      <w:r>
        <w:t xml:space="preserve"> der </w:t>
      </w:r>
      <w:proofErr w:type="spellStart"/>
      <w:r>
        <w:t>vergebung</w:t>
      </w:r>
      <w:proofErr w:type="spellEnd"/>
      <w:r>
        <w:t xml:space="preserve"> </w:t>
      </w:r>
      <w:proofErr w:type="spellStart"/>
      <w:r>
        <w:t>viler</w:t>
      </w:r>
      <w:proofErr w:type="spellEnd"/>
      <w:r>
        <w:t xml:space="preserve"> </w:t>
      </w:r>
      <w:proofErr w:type="spellStart"/>
      <w:r>
        <w:t>sund</w:t>
      </w:r>
      <w:proofErr w:type="spellEnd"/>
      <w:r>
        <w:t>.</w:t>
      </w:r>
    </w:p>
    <w:p w14:paraId="4AA89663" w14:textId="77777777" w:rsidR="009B1618" w:rsidRDefault="009B1618" w:rsidP="009B1618">
      <w:pPr>
        <w:pStyle w:val="StandardWeb"/>
      </w:pPr>
      <w:r>
        <w:t xml:space="preserve">5. Der höchst die </w:t>
      </w:r>
      <w:proofErr w:type="spellStart"/>
      <w:r>
        <w:t>füß</w:t>
      </w:r>
      <w:proofErr w:type="spellEnd"/>
      <w:r>
        <w:t xml:space="preserve"> wusch </w:t>
      </w:r>
      <w:proofErr w:type="spellStart"/>
      <w:r>
        <w:t>seyner</w:t>
      </w:r>
      <w:proofErr w:type="spellEnd"/>
      <w:r>
        <w:t xml:space="preserve"> </w:t>
      </w:r>
      <w:proofErr w:type="spellStart"/>
      <w:r>
        <w:t>knecht</w:t>
      </w:r>
      <w:proofErr w:type="spellEnd"/>
      <w:r>
        <w:t>,</w:t>
      </w:r>
      <w:r>
        <w:br/>
        <w:t xml:space="preserve">damit er </w:t>
      </w:r>
      <w:proofErr w:type="spellStart"/>
      <w:r>
        <w:t>zeygt</w:t>
      </w:r>
      <w:proofErr w:type="spellEnd"/>
      <w:r>
        <w:t xml:space="preserve"> </w:t>
      </w:r>
      <w:proofErr w:type="spellStart"/>
      <w:r>
        <w:t>tiff</w:t>
      </w:r>
      <w:proofErr w:type="spellEnd"/>
      <w:r>
        <w:t xml:space="preserve"> </w:t>
      </w:r>
      <w:proofErr w:type="spellStart"/>
      <w:r>
        <w:t>demuth</w:t>
      </w:r>
      <w:proofErr w:type="spellEnd"/>
      <w:r>
        <w:t xml:space="preserve"> an,</w:t>
      </w:r>
      <w:r>
        <w:br/>
      </w:r>
      <w:proofErr w:type="spellStart"/>
      <w:r>
        <w:t>dergleych</w:t>
      </w:r>
      <w:proofErr w:type="spellEnd"/>
      <w:r>
        <w:t xml:space="preserve"> uns </w:t>
      </w:r>
      <w:proofErr w:type="spellStart"/>
      <w:r>
        <w:t>heyst</w:t>
      </w:r>
      <w:proofErr w:type="spellEnd"/>
      <w:r>
        <w:t xml:space="preserve"> </w:t>
      </w:r>
      <w:proofErr w:type="spellStart"/>
      <w:r>
        <w:t>eynander</w:t>
      </w:r>
      <w:proofErr w:type="spellEnd"/>
      <w:r>
        <w:t xml:space="preserve"> </w:t>
      </w:r>
      <w:proofErr w:type="spellStart"/>
      <w:r>
        <w:t>dyen</w:t>
      </w:r>
      <w:proofErr w:type="spellEnd"/>
      <w:r>
        <w:t>,</w:t>
      </w:r>
      <w:r>
        <w:br/>
      </w:r>
      <w:proofErr w:type="spellStart"/>
      <w:r>
        <w:t>wy</w:t>
      </w:r>
      <w:proofErr w:type="spellEnd"/>
      <w:r>
        <w:t xml:space="preserve"> er, der </w:t>
      </w:r>
      <w:proofErr w:type="spellStart"/>
      <w:r>
        <w:t>herr</w:t>
      </w:r>
      <w:proofErr w:type="spellEnd"/>
      <w:r>
        <w:t>, selbst hat gethan.</w:t>
      </w:r>
    </w:p>
    <w:p w14:paraId="409E25F0" w14:textId="77777777" w:rsidR="009B1618" w:rsidRDefault="009B1618" w:rsidP="009B1618">
      <w:pPr>
        <w:pStyle w:val="StandardWeb"/>
      </w:pPr>
      <w:r>
        <w:t xml:space="preserve">6. Da Judas nun vom </w:t>
      </w:r>
      <w:proofErr w:type="spellStart"/>
      <w:r>
        <w:t>nachtmal</w:t>
      </w:r>
      <w:proofErr w:type="spellEnd"/>
      <w:r>
        <w:t xml:space="preserve"> </w:t>
      </w:r>
      <w:proofErr w:type="spellStart"/>
      <w:r>
        <w:t>gyng</w:t>
      </w:r>
      <w:proofErr w:type="spellEnd"/>
      <w:r>
        <w:t>,</w:t>
      </w:r>
      <w:r>
        <w:br/>
      </w:r>
      <w:proofErr w:type="spellStart"/>
      <w:r>
        <w:t>lert</w:t>
      </w:r>
      <w:proofErr w:type="spellEnd"/>
      <w:r>
        <w:t xml:space="preserve"> Christus glauben lieb und </w:t>
      </w:r>
      <w:proofErr w:type="spellStart"/>
      <w:r>
        <w:t>frid</w:t>
      </w:r>
      <w:proofErr w:type="spellEnd"/>
      <w:r>
        <w:t>,</w:t>
      </w:r>
      <w:r>
        <w:br/>
        <w:t xml:space="preserve">und das sich </w:t>
      </w:r>
      <w:proofErr w:type="spellStart"/>
      <w:r>
        <w:t>frewen</w:t>
      </w:r>
      <w:proofErr w:type="spellEnd"/>
      <w:r>
        <w:t xml:space="preserve"> würd die </w:t>
      </w:r>
      <w:proofErr w:type="spellStart"/>
      <w:r>
        <w:t>welt</w:t>
      </w:r>
      <w:proofErr w:type="spellEnd"/>
      <w:r>
        <w:t>,</w:t>
      </w:r>
      <w:r>
        <w:br/>
        <w:t xml:space="preserve">dagegen </w:t>
      </w:r>
      <w:proofErr w:type="spellStart"/>
      <w:r>
        <w:t>leyden</w:t>
      </w:r>
      <w:proofErr w:type="spellEnd"/>
      <w:r>
        <w:t xml:space="preserve"> all seyn </w:t>
      </w:r>
      <w:proofErr w:type="spellStart"/>
      <w:r>
        <w:t>glyd</w:t>
      </w:r>
      <w:proofErr w:type="spellEnd"/>
      <w:r>
        <w:t>.</w:t>
      </w:r>
    </w:p>
    <w:p w14:paraId="0E223717" w14:textId="77777777" w:rsidR="009B1618" w:rsidRDefault="009B1618" w:rsidP="009B1618">
      <w:pPr>
        <w:pStyle w:val="StandardWeb"/>
      </w:pPr>
      <w:r>
        <w:t xml:space="preserve">7. </w:t>
      </w:r>
      <w:proofErr w:type="spellStart"/>
      <w:r>
        <w:t>Verhyß</w:t>
      </w:r>
      <w:proofErr w:type="spellEnd"/>
      <w:r>
        <w:t xml:space="preserve"> </w:t>
      </w:r>
      <w:proofErr w:type="spellStart"/>
      <w:r>
        <w:t>yhn</w:t>
      </w:r>
      <w:proofErr w:type="spellEnd"/>
      <w:r>
        <w:t xml:space="preserve"> </w:t>
      </w:r>
      <w:proofErr w:type="spellStart"/>
      <w:r>
        <w:t>sendung</w:t>
      </w:r>
      <w:proofErr w:type="spellEnd"/>
      <w:r>
        <w:t xml:space="preserve"> </w:t>
      </w:r>
      <w:proofErr w:type="spellStart"/>
      <w:r>
        <w:t>seynes</w:t>
      </w:r>
      <w:proofErr w:type="spellEnd"/>
      <w:r>
        <w:t xml:space="preserve"> </w:t>
      </w:r>
      <w:proofErr w:type="spellStart"/>
      <w:r>
        <w:t>geyst</w:t>
      </w:r>
      <w:proofErr w:type="spellEnd"/>
      <w:r>
        <w:t>,</w:t>
      </w:r>
      <w:r>
        <w:br/>
        <w:t xml:space="preserve">der </w:t>
      </w:r>
      <w:proofErr w:type="spellStart"/>
      <w:r>
        <w:t>yhn</w:t>
      </w:r>
      <w:proofErr w:type="spellEnd"/>
      <w:r>
        <w:t xml:space="preserve"> geb alle </w:t>
      </w:r>
      <w:proofErr w:type="spellStart"/>
      <w:r>
        <w:t>notturft</w:t>
      </w:r>
      <w:proofErr w:type="spellEnd"/>
      <w:r>
        <w:t xml:space="preserve"> </w:t>
      </w:r>
      <w:proofErr w:type="spellStart"/>
      <w:r>
        <w:t>eyn</w:t>
      </w:r>
      <w:proofErr w:type="spellEnd"/>
      <w:r>
        <w:t>,</w:t>
      </w:r>
      <w:r>
        <w:br/>
      </w:r>
      <w:proofErr w:type="spellStart"/>
      <w:r>
        <w:t>damyt</w:t>
      </w:r>
      <w:proofErr w:type="spellEnd"/>
      <w:r>
        <w:t xml:space="preserve"> </w:t>
      </w:r>
      <w:proofErr w:type="spellStart"/>
      <w:r>
        <w:t>sy</w:t>
      </w:r>
      <w:proofErr w:type="spellEnd"/>
      <w:r>
        <w:t xml:space="preserve"> </w:t>
      </w:r>
      <w:proofErr w:type="spellStart"/>
      <w:r>
        <w:t>solten</w:t>
      </w:r>
      <w:proofErr w:type="spellEnd"/>
      <w:r>
        <w:t xml:space="preserve"> </w:t>
      </w:r>
      <w:proofErr w:type="spellStart"/>
      <w:r>
        <w:t>seyner</w:t>
      </w:r>
      <w:proofErr w:type="spellEnd"/>
      <w:r>
        <w:t xml:space="preserve"> </w:t>
      </w:r>
      <w:proofErr w:type="spellStart"/>
      <w:r>
        <w:t>ler</w:t>
      </w:r>
      <w:proofErr w:type="spellEnd"/>
      <w:r>
        <w:br/>
        <w:t xml:space="preserve">bis zu der </w:t>
      </w:r>
      <w:proofErr w:type="spellStart"/>
      <w:r>
        <w:t>welt</w:t>
      </w:r>
      <w:proofErr w:type="spellEnd"/>
      <w:r>
        <w:t xml:space="preserve"> end </w:t>
      </w:r>
      <w:proofErr w:type="spellStart"/>
      <w:r>
        <w:t>czeugen</w:t>
      </w:r>
      <w:proofErr w:type="spellEnd"/>
      <w:r>
        <w:t xml:space="preserve"> seyn.</w:t>
      </w:r>
    </w:p>
    <w:p w14:paraId="51A82B18" w14:textId="77777777" w:rsidR="009B1618" w:rsidRDefault="009B1618" w:rsidP="009B1618">
      <w:pPr>
        <w:pStyle w:val="StandardWeb"/>
      </w:pPr>
      <w:r>
        <w:t xml:space="preserve">8. </w:t>
      </w:r>
      <w:proofErr w:type="spellStart"/>
      <w:r>
        <w:t>Fürtt</w:t>
      </w:r>
      <w:proofErr w:type="spellEnd"/>
      <w:r>
        <w:t xml:space="preserve"> </w:t>
      </w:r>
      <w:proofErr w:type="spellStart"/>
      <w:r>
        <w:t>czum</w:t>
      </w:r>
      <w:proofErr w:type="spellEnd"/>
      <w:r>
        <w:t xml:space="preserve"> </w:t>
      </w:r>
      <w:proofErr w:type="spellStart"/>
      <w:r>
        <w:t>gebeth</w:t>
      </w:r>
      <w:proofErr w:type="spellEnd"/>
      <w:r>
        <w:t xml:space="preserve"> an Oelberg </w:t>
      </w:r>
      <w:proofErr w:type="spellStart"/>
      <w:r>
        <w:t>gyng</w:t>
      </w:r>
      <w:proofErr w:type="spellEnd"/>
      <w:r>
        <w:t>,</w:t>
      </w:r>
      <w:r>
        <w:br/>
        <w:t xml:space="preserve">blutfarben </w:t>
      </w:r>
      <w:proofErr w:type="spellStart"/>
      <w:r>
        <w:t>schweyß</w:t>
      </w:r>
      <w:proofErr w:type="spellEnd"/>
      <w:r>
        <w:t xml:space="preserve"> vor angst </w:t>
      </w:r>
      <w:proofErr w:type="spellStart"/>
      <w:r>
        <w:t>verrert</w:t>
      </w:r>
      <w:proofErr w:type="spellEnd"/>
      <w:r>
        <w:t>,</w:t>
      </w:r>
      <w:r>
        <w:br/>
        <w:t xml:space="preserve">on den </w:t>
      </w:r>
      <w:proofErr w:type="spellStart"/>
      <w:r>
        <w:t>keyn</w:t>
      </w:r>
      <w:proofErr w:type="spellEnd"/>
      <w:r>
        <w:t xml:space="preserve"> bitt der </w:t>
      </w:r>
      <w:proofErr w:type="spellStart"/>
      <w:r>
        <w:t>vatter</w:t>
      </w:r>
      <w:proofErr w:type="spellEnd"/>
      <w:r>
        <w:t xml:space="preserve"> hört,</w:t>
      </w:r>
      <w:r>
        <w:br/>
        <w:t xml:space="preserve">der </w:t>
      </w:r>
      <w:proofErr w:type="spellStart"/>
      <w:r>
        <w:t>wirt</w:t>
      </w:r>
      <w:proofErr w:type="spellEnd"/>
      <w:r>
        <w:t xml:space="preserve"> von </w:t>
      </w:r>
      <w:proofErr w:type="spellStart"/>
      <w:r>
        <w:t>ym</w:t>
      </w:r>
      <w:proofErr w:type="spellEnd"/>
      <w:r>
        <w:t xml:space="preserve"> </w:t>
      </w:r>
      <w:proofErr w:type="spellStart"/>
      <w:r>
        <w:t>ytzt</w:t>
      </w:r>
      <w:proofErr w:type="spellEnd"/>
      <w:r>
        <w:t xml:space="preserve"> </w:t>
      </w:r>
      <w:proofErr w:type="spellStart"/>
      <w:r>
        <w:t>nit</w:t>
      </w:r>
      <w:proofErr w:type="spellEnd"/>
      <w:r>
        <w:t xml:space="preserve"> </w:t>
      </w:r>
      <w:proofErr w:type="spellStart"/>
      <w:r>
        <w:t>gewherdt</w:t>
      </w:r>
      <w:proofErr w:type="spellEnd"/>
      <w:r>
        <w:t>.</w:t>
      </w:r>
    </w:p>
    <w:p w14:paraId="3B8A2B55" w14:textId="77777777" w:rsidR="009B1618" w:rsidRDefault="009B1618" w:rsidP="009B1618">
      <w:pPr>
        <w:pStyle w:val="StandardWeb"/>
      </w:pPr>
      <w:r>
        <w:t xml:space="preserve">9. </w:t>
      </w:r>
      <w:proofErr w:type="spellStart"/>
      <w:r>
        <w:t>Seynn</w:t>
      </w:r>
      <w:proofErr w:type="spellEnd"/>
      <w:r>
        <w:t xml:space="preserve"> </w:t>
      </w:r>
      <w:proofErr w:type="spellStart"/>
      <w:r>
        <w:t>feynden</w:t>
      </w:r>
      <w:proofErr w:type="spellEnd"/>
      <w:r>
        <w:t xml:space="preserve"> er entgegen </w:t>
      </w:r>
      <w:proofErr w:type="spellStart"/>
      <w:r>
        <w:t>gyng</w:t>
      </w:r>
      <w:proofErr w:type="spellEnd"/>
      <w:r>
        <w:t>,</w:t>
      </w:r>
      <w:r>
        <w:br/>
      </w:r>
      <w:proofErr w:type="spellStart"/>
      <w:r>
        <w:t>duld</w:t>
      </w:r>
      <w:proofErr w:type="spellEnd"/>
      <w:r>
        <w:t xml:space="preserve"> Judas </w:t>
      </w:r>
      <w:proofErr w:type="spellStart"/>
      <w:r>
        <w:t>kuß</w:t>
      </w:r>
      <w:proofErr w:type="spellEnd"/>
      <w:r>
        <w:t xml:space="preserve"> und falsche </w:t>
      </w:r>
      <w:proofErr w:type="spellStart"/>
      <w:r>
        <w:t>dück</w:t>
      </w:r>
      <w:proofErr w:type="spellEnd"/>
      <w:r>
        <w:t>,</w:t>
      </w:r>
      <w:r>
        <w:br/>
      </w:r>
      <w:proofErr w:type="spellStart"/>
      <w:r>
        <w:t>auß</w:t>
      </w:r>
      <w:proofErr w:type="spellEnd"/>
      <w:r>
        <w:t xml:space="preserve"> </w:t>
      </w:r>
      <w:proofErr w:type="spellStart"/>
      <w:r>
        <w:t>seynen</w:t>
      </w:r>
      <w:proofErr w:type="spellEnd"/>
      <w:r>
        <w:t xml:space="preserve"> worten macht </w:t>
      </w:r>
      <w:proofErr w:type="spellStart"/>
      <w:r>
        <w:t>erschyn</w:t>
      </w:r>
      <w:proofErr w:type="spellEnd"/>
      <w:r>
        <w:t>,</w:t>
      </w:r>
      <w:r>
        <w:br/>
        <w:t xml:space="preserve">das </w:t>
      </w:r>
      <w:proofErr w:type="spellStart"/>
      <w:r>
        <w:t>sy</w:t>
      </w:r>
      <w:proofErr w:type="spellEnd"/>
      <w:r>
        <w:t xml:space="preserve"> alsbald fielen </w:t>
      </w:r>
      <w:proofErr w:type="spellStart"/>
      <w:r>
        <w:t>czurück</w:t>
      </w:r>
      <w:proofErr w:type="spellEnd"/>
      <w:r>
        <w:t>.</w:t>
      </w:r>
    </w:p>
    <w:p w14:paraId="3EAD4022" w14:textId="77777777" w:rsidR="009B1618" w:rsidRDefault="009B1618" w:rsidP="009B1618">
      <w:pPr>
        <w:pStyle w:val="StandardWeb"/>
      </w:pPr>
      <w:r>
        <w:t xml:space="preserve">10. Der uns all </w:t>
      </w:r>
      <w:proofErr w:type="spellStart"/>
      <w:r>
        <w:t>auß</w:t>
      </w:r>
      <w:proofErr w:type="spellEnd"/>
      <w:r>
        <w:t xml:space="preserve"> </w:t>
      </w:r>
      <w:proofErr w:type="spellStart"/>
      <w:r>
        <w:t>gefengknis</w:t>
      </w:r>
      <w:proofErr w:type="spellEnd"/>
      <w:r>
        <w:t xml:space="preserve"> löst,</w:t>
      </w:r>
      <w:r>
        <w:br/>
        <w:t xml:space="preserve">gefangen ward </w:t>
      </w:r>
      <w:proofErr w:type="spellStart"/>
      <w:r>
        <w:t>auff</w:t>
      </w:r>
      <w:proofErr w:type="spellEnd"/>
      <w:r>
        <w:t xml:space="preserve"> </w:t>
      </w:r>
      <w:proofErr w:type="spellStart"/>
      <w:r>
        <w:t>ostern</w:t>
      </w:r>
      <w:proofErr w:type="spellEnd"/>
      <w:r>
        <w:t xml:space="preserve"> </w:t>
      </w:r>
      <w:proofErr w:type="spellStart"/>
      <w:r>
        <w:t>czeyt</w:t>
      </w:r>
      <w:proofErr w:type="spellEnd"/>
      <w:r>
        <w:t>,</w:t>
      </w:r>
      <w:r>
        <w:br/>
        <w:t xml:space="preserve">als er davor das Jüdisch </w:t>
      </w:r>
      <w:proofErr w:type="spellStart"/>
      <w:r>
        <w:t>volck</w:t>
      </w:r>
      <w:proofErr w:type="spellEnd"/>
      <w:r>
        <w:br/>
        <w:t xml:space="preserve">von </w:t>
      </w:r>
      <w:proofErr w:type="spellStart"/>
      <w:r>
        <w:t>Pharaonis</w:t>
      </w:r>
      <w:proofErr w:type="spellEnd"/>
      <w:r>
        <w:t xml:space="preserve"> </w:t>
      </w:r>
      <w:proofErr w:type="spellStart"/>
      <w:r>
        <w:t>dynst</w:t>
      </w:r>
      <w:proofErr w:type="spellEnd"/>
      <w:r>
        <w:t xml:space="preserve"> </w:t>
      </w:r>
      <w:proofErr w:type="spellStart"/>
      <w:r>
        <w:t>gefreyt</w:t>
      </w:r>
      <w:proofErr w:type="spellEnd"/>
      <w:r>
        <w:t>.</w:t>
      </w:r>
    </w:p>
    <w:p w14:paraId="1782338B" w14:textId="77777777" w:rsidR="009B1618" w:rsidRDefault="009B1618" w:rsidP="009B1618">
      <w:pPr>
        <w:pStyle w:val="StandardWeb"/>
      </w:pPr>
      <w:r>
        <w:t xml:space="preserve">13. Wann Abraham uns </w:t>
      </w:r>
      <w:proofErr w:type="spellStart"/>
      <w:r>
        <w:t>nit</w:t>
      </w:r>
      <w:proofErr w:type="spellEnd"/>
      <w:r>
        <w:t xml:space="preserve"> </w:t>
      </w:r>
      <w:proofErr w:type="spellStart"/>
      <w:r>
        <w:t>erkant</w:t>
      </w:r>
      <w:proofErr w:type="spellEnd"/>
      <w:r>
        <w:t>,</w:t>
      </w:r>
      <w:r>
        <w:br/>
        <w:t xml:space="preserve">und </w:t>
      </w:r>
      <w:proofErr w:type="spellStart"/>
      <w:r>
        <w:t>Israhel</w:t>
      </w:r>
      <w:proofErr w:type="spellEnd"/>
      <w:r>
        <w:t xml:space="preserve"> uns </w:t>
      </w:r>
      <w:proofErr w:type="spellStart"/>
      <w:r>
        <w:t>nit</w:t>
      </w:r>
      <w:proofErr w:type="spellEnd"/>
      <w:r>
        <w:t xml:space="preserve"> </w:t>
      </w:r>
      <w:proofErr w:type="spellStart"/>
      <w:r>
        <w:t>gewist</w:t>
      </w:r>
      <w:proofErr w:type="spellEnd"/>
      <w:r>
        <w:t>,</w:t>
      </w:r>
      <w:r>
        <w:br/>
      </w:r>
      <w:proofErr w:type="spellStart"/>
      <w:r>
        <w:t>alleyn</w:t>
      </w:r>
      <w:proofErr w:type="spellEnd"/>
      <w:r>
        <w:t xml:space="preserve"> </w:t>
      </w:r>
      <w:proofErr w:type="spellStart"/>
      <w:r>
        <w:t>yn</w:t>
      </w:r>
      <w:proofErr w:type="spellEnd"/>
      <w:r>
        <w:t xml:space="preserve"> Christus </w:t>
      </w:r>
      <w:proofErr w:type="spellStart"/>
      <w:r>
        <w:t>blut</w:t>
      </w:r>
      <w:proofErr w:type="spellEnd"/>
      <w:r>
        <w:t xml:space="preserve"> und </w:t>
      </w:r>
      <w:proofErr w:type="spellStart"/>
      <w:r>
        <w:t>frid</w:t>
      </w:r>
      <w:proofErr w:type="spellEnd"/>
      <w:r>
        <w:br/>
        <w:t>das ewig band gelöset ist.</w:t>
      </w:r>
    </w:p>
    <w:p w14:paraId="79001124" w14:textId="77777777" w:rsidR="009B1618" w:rsidRDefault="009B1618" w:rsidP="009B1618">
      <w:pPr>
        <w:pStyle w:val="StandardWeb"/>
      </w:pPr>
      <w:r>
        <w:t xml:space="preserve">14. Er </w:t>
      </w:r>
      <w:proofErr w:type="spellStart"/>
      <w:r>
        <w:t>hyeß</w:t>
      </w:r>
      <w:proofErr w:type="spellEnd"/>
      <w:r>
        <w:t xml:space="preserve"> </w:t>
      </w:r>
      <w:proofErr w:type="spellStart"/>
      <w:r>
        <w:t>Sant</w:t>
      </w:r>
      <w:proofErr w:type="spellEnd"/>
      <w:r>
        <w:t xml:space="preserve"> Peter stecken </w:t>
      </w:r>
      <w:proofErr w:type="spellStart"/>
      <w:r>
        <w:t>eyn</w:t>
      </w:r>
      <w:proofErr w:type="spellEnd"/>
      <w:r>
        <w:t>,</w:t>
      </w:r>
      <w:r>
        <w:br/>
        <w:t xml:space="preserve">seyn </w:t>
      </w:r>
      <w:proofErr w:type="spellStart"/>
      <w:r>
        <w:t>schwert</w:t>
      </w:r>
      <w:proofErr w:type="spellEnd"/>
      <w:r>
        <w:t xml:space="preserve">; damit uns gibt </w:t>
      </w:r>
      <w:proofErr w:type="spellStart"/>
      <w:r>
        <w:t>verstandt</w:t>
      </w:r>
      <w:proofErr w:type="spellEnd"/>
      <w:r>
        <w:t>,</w:t>
      </w:r>
      <w:r>
        <w:br/>
        <w:t xml:space="preserve">das </w:t>
      </w:r>
      <w:proofErr w:type="spellStart"/>
      <w:r>
        <w:t>eyn</w:t>
      </w:r>
      <w:proofErr w:type="spellEnd"/>
      <w:r>
        <w:t xml:space="preserve"> Christ </w:t>
      </w:r>
      <w:proofErr w:type="spellStart"/>
      <w:r>
        <w:t>nit</w:t>
      </w:r>
      <w:proofErr w:type="spellEnd"/>
      <w:r>
        <w:t xml:space="preserve"> fecht </w:t>
      </w:r>
      <w:proofErr w:type="spellStart"/>
      <w:r>
        <w:t>widers</w:t>
      </w:r>
      <w:proofErr w:type="spellEnd"/>
      <w:r>
        <w:t xml:space="preserve"> Creutz,</w:t>
      </w:r>
      <w:r>
        <w:br/>
      </w:r>
      <w:proofErr w:type="spellStart"/>
      <w:r>
        <w:t>welchs</w:t>
      </w:r>
      <w:proofErr w:type="spellEnd"/>
      <w:r>
        <w:t xml:space="preserve"> </w:t>
      </w:r>
      <w:proofErr w:type="spellStart"/>
      <w:r>
        <w:t>yhm</w:t>
      </w:r>
      <w:proofErr w:type="spellEnd"/>
      <w:r>
        <w:t xml:space="preserve"> von </w:t>
      </w:r>
      <w:proofErr w:type="spellStart"/>
      <w:r>
        <w:t>got</w:t>
      </w:r>
      <w:proofErr w:type="spellEnd"/>
      <w:r>
        <w:t xml:space="preserve"> würd </w:t>
      </w:r>
      <w:proofErr w:type="spellStart"/>
      <w:r>
        <w:t>zugesand</w:t>
      </w:r>
      <w:proofErr w:type="spellEnd"/>
      <w:r>
        <w:t>.</w:t>
      </w:r>
    </w:p>
    <w:p w14:paraId="129E9462" w14:textId="77777777" w:rsidR="009B1618" w:rsidRDefault="009B1618" w:rsidP="009B1618">
      <w:pPr>
        <w:pStyle w:val="StandardWeb"/>
      </w:pPr>
      <w:r>
        <w:t xml:space="preserve">15. </w:t>
      </w:r>
      <w:proofErr w:type="spellStart"/>
      <w:r>
        <w:t>Wiewol</w:t>
      </w:r>
      <w:proofErr w:type="spellEnd"/>
      <w:r>
        <w:t xml:space="preserve"> </w:t>
      </w:r>
      <w:proofErr w:type="spellStart"/>
      <w:r>
        <w:t>dy</w:t>
      </w:r>
      <w:proofErr w:type="spellEnd"/>
      <w:r>
        <w:t xml:space="preserve"> Jüngern sich </w:t>
      </w:r>
      <w:proofErr w:type="spellStart"/>
      <w:r>
        <w:t>vertröst</w:t>
      </w:r>
      <w:proofErr w:type="spellEnd"/>
      <w:r>
        <w:t>,</w:t>
      </w:r>
      <w:r>
        <w:br/>
        <w:t xml:space="preserve">mit Christo gehn biß </w:t>
      </w:r>
      <w:proofErr w:type="spellStart"/>
      <w:r>
        <w:t>yn</w:t>
      </w:r>
      <w:proofErr w:type="spellEnd"/>
      <w:r>
        <w:t xml:space="preserve"> den todt,</w:t>
      </w:r>
      <w:r>
        <w:br/>
        <w:t xml:space="preserve">seyn </w:t>
      </w:r>
      <w:proofErr w:type="spellStart"/>
      <w:r>
        <w:t>sy</w:t>
      </w:r>
      <w:proofErr w:type="spellEnd"/>
      <w:r>
        <w:t xml:space="preserve"> doch all in </w:t>
      </w:r>
      <w:proofErr w:type="spellStart"/>
      <w:r>
        <w:t>dyser</w:t>
      </w:r>
      <w:proofErr w:type="spellEnd"/>
      <w:r>
        <w:t xml:space="preserve"> </w:t>
      </w:r>
      <w:proofErr w:type="spellStart"/>
      <w:r>
        <w:t>nacht</w:t>
      </w:r>
      <w:proofErr w:type="spellEnd"/>
      <w:r>
        <w:br/>
        <w:t xml:space="preserve">von </w:t>
      </w:r>
      <w:proofErr w:type="spellStart"/>
      <w:r>
        <w:t>ym</w:t>
      </w:r>
      <w:proofErr w:type="spellEnd"/>
      <w:r>
        <w:t xml:space="preserve"> geflohen </w:t>
      </w:r>
      <w:proofErr w:type="spellStart"/>
      <w:r>
        <w:t>yn</w:t>
      </w:r>
      <w:proofErr w:type="spellEnd"/>
      <w:r>
        <w:t xml:space="preserve"> der not.</w:t>
      </w:r>
    </w:p>
    <w:p w14:paraId="68AF2248" w14:textId="77777777" w:rsidR="009B1618" w:rsidRDefault="009B1618" w:rsidP="009B1618">
      <w:pPr>
        <w:pStyle w:val="StandardWeb"/>
      </w:pPr>
      <w:r>
        <w:t xml:space="preserve">16. Herr durch </w:t>
      </w:r>
      <w:proofErr w:type="spellStart"/>
      <w:r>
        <w:t>deyn</w:t>
      </w:r>
      <w:proofErr w:type="spellEnd"/>
      <w:r>
        <w:t xml:space="preserve"> angst und </w:t>
      </w:r>
      <w:proofErr w:type="spellStart"/>
      <w:r>
        <w:t>bluting</w:t>
      </w:r>
      <w:proofErr w:type="spellEnd"/>
      <w:r>
        <w:t xml:space="preserve"> </w:t>
      </w:r>
      <w:proofErr w:type="spellStart"/>
      <w:r>
        <w:t>sweyß</w:t>
      </w:r>
      <w:proofErr w:type="spellEnd"/>
      <w:r>
        <w:t>,</w:t>
      </w:r>
      <w:r>
        <w:br/>
      </w:r>
      <w:proofErr w:type="spellStart"/>
      <w:r>
        <w:t>gefengkniß</w:t>
      </w:r>
      <w:proofErr w:type="spellEnd"/>
      <w:r>
        <w:t xml:space="preserve"> und der </w:t>
      </w:r>
      <w:proofErr w:type="spellStart"/>
      <w:r>
        <w:t>yüngern</w:t>
      </w:r>
      <w:proofErr w:type="spellEnd"/>
      <w:r>
        <w:t xml:space="preserve"> flucht</w:t>
      </w:r>
      <w:r>
        <w:br/>
        <w:t xml:space="preserve">gib uns, </w:t>
      </w:r>
      <w:proofErr w:type="spellStart"/>
      <w:r>
        <w:t>dy</w:t>
      </w:r>
      <w:proofErr w:type="spellEnd"/>
      <w:r>
        <w:t xml:space="preserve"> von dir </w:t>
      </w:r>
      <w:proofErr w:type="spellStart"/>
      <w:r>
        <w:t>weychen</w:t>
      </w:r>
      <w:proofErr w:type="spellEnd"/>
      <w:r>
        <w:t xml:space="preserve"> </w:t>
      </w:r>
      <w:proofErr w:type="spellStart"/>
      <w:r>
        <w:t>offt</w:t>
      </w:r>
      <w:proofErr w:type="spellEnd"/>
      <w:r>
        <w:t>,</w:t>
      </w:r>
      <w:r>
        <w:br/>
      </w:r>
      <w:proofErr w:type="spellStart"/>
      <w:r>
        <w:t>czu</w:t>
      </w:r>
      <w:proofErr w:type="spellEnd"/>
      <w:r>
        <w:t xml:space="preserve"> dir </w:t>
      </w:r>
      <w:proofErr w:type="spellStart"/>
      <w:r>
        <w:t>keren</w:t>
      </w:r>
      <w:proofErr w:type="spellEnd"/>
      <w:r>
        <w:t xml:space="preserve"> mit </w:t>
      </w:r>
      <w:proofErr w:type="spellStart"/>
      <w:r>
        <w:t>glaubens</w:t>
      </w:r>
      <w:proofErr w:type="spellEnd"/>
      <w:r>
        <w:t xml:space="preserve"> </w:t>
      </w:r>
      <w:proofErr w:type="spellStart"/>
      <w:r>
        <w:t>frucht</w:t>
      </w:r>
      <w:proofErr w:type="spellEnd"/>
      <w:r>
        <w:t>.</w:t>
      </w:r>
    </w:p>
    <w:p w14:paraId="51858693" w14:textId="43F07DFD" w:rsidR="009B1618" w:rsidRDefault="009B1618" w:rsidP="009B1618">
      <w:pPr>
        <w:pStyle w:val="berschrift1"/>
      </w:pPr>
      <w:r>
        <w:rPr>
          <w:rStyle w:val="screen-reader-text"/>
        </w:rPr>
        <w:t xml:space="preserve">Ein </w:t>
      </w:r>
      <w:proofErr w:type="spellStart"/>
      <w:r>
        <w:rPr>
          <w:rStyle w:val="screen-reader-text"/>
        </w:rPr>
        <w:t>gesang</w:t>
      </w:r>
      <w:proofErr w:type="spellEnd"/>
      <w:r>
        <w:rPr>
          <w:rStyle w:val="screen-reader-text"/>
        </w:rPr>
        <w:t xml:space="preserve"> wie Christus zum Tod verkauft und </w:t>
      </w:r>
      <w:proofErr w:type="spellStart"/>
      <w:r>
        <w:rPr>
          <w:rStyle w:val="screen-reader-text"/>
        </w:rPr>
        <w:t>gekaufft</w:t>
      </w:r>
      <w:proofErr w:type="spellEnd"/>
      <w:r>
        <w:rPr>
          <w:rStyle w:val="screen-reader-text"/>
        </w:rPr>
        <w:t xml:space="preserve"> </w:t>
      </w:r>
      <w:proofErr w:type="spellStart"/>
      <w:r>
        <w:rPr>
          <w:rStyle w:val="screen-reader-text"/>
        </w:rPr>
        <w:t>wardt</w:t>
      </w:r>
      <w:proofErr w:type="spellEnd"/>
      <w:r>
        <w:rPr>
          <w:rStyle w:val="screen-reader-text"/>
        </w:rPr>
        <w:t xml:space="preserve">, und desselben </w:t>
      </w:r>
      <w:proofErr w:type="spellStart"/>
      <w:r>
        <w:rPr>
          <w:rStyle w:val="screen-reader-text"/>
        </w:rPr>
        <w:t>prophezey</w:t>
      </w:r>
      <w:proofErr w:type="spellEnd"/>
      <w:r>
        <w:rPr>
          <w:rStyle w:val="screen-reader-text"/>
        </w:rPr>
        <w:t xml:space="preserve"> und </w:t>
      </w:r>
      <w:proofErr w:type="spellStart"/>
      <w:r>
        <w:rPr>
          <w:rStyle w:val="screen-reader-text"/>
        </w:rPr>
        <w:t>figur</w:t>
      </w:r>
      <w:proofErr w:type="spellEnd"/>
      <w:r>
        <w:t xml:space="preserve"> </w:t>
      </w:r>
    </w:p>
    <w:p w14:paraId="2CE20F51" w14:textId="77777777" w:rsidR="009B1618" w:rsidRDefault="009B1618" w:rsidP="009B1618">
      <w:pPr>
        <w:pStyle w:val="StandardWeb"/>
      </w:pPr>
      <w:r>
        <w:t xml:space="preserve">1. Christus, der uns mit </w:t>
      </w:r>
      <w:proofErr w:type="spellStart"/>
      <w:r>
        <w:t>seynem</w:t>
      </w:r>
      <w:proofErr w:type="spellEnd"/>
      <w:r>
        <w:t xml:space="preserve"> </w:t>
      </w:r>
      <w:proofErr w:type="spellStart"/>
      <w:r>
        <w:t>blut</w:t>
      </w:r>
      <w:proofErr w:type="spellEnd"/>
      <w:r>
        <w:br/>
        <w:t xml:space="preserve">das leben </w:t>
      </w:r>
      <w:proofErr w:type="spellStart"/>
      <w:r>
        <w:t>thewr</w:t>
      </w:r>
      <w:proofErr w:type="spellEnd"/>
      <w:r>
        <w:t xml:space="preserve"> </w:t>
      </w:r>
      <w:proofErr w:type="spellStart"/>
      <w:r>
        <w:t>erkauffet</w:t>
      </w:r>
      <w:proofErr w:type="spellEnd"/>
      <w:r>
        <w:t xml:space="preserve"> hat,</w:t>
      </w:r>
      <w:r>
        <w:br/>
        <w:t xml:space="preserve">ward durch Judam der Juden </w:t>
      </w:r>
      <w:proofErr w:type="spellStart"/>
      <w:r>
        <w:t>hend</w:t>
      </w:r>
      <w:proofErr w:type="spellEnd"/>
      <w:r>
        <w:br/>
      </w:r>
      <w:proofErr w:type="spellStart"/>
      <w:r>
        <w:t>verkaufft</w:t>
      </w:r>
      <w:proofErr w:type="spellEnd"/>
      <w:r>
        <w:t xml:space="preserve"> wie Joseph zu dem todt.</w:t>
      </w:r>
    </w:p>
    <w:p w14:paraId="7772530A" w14:textId="77777777" w:rsidR="009B1618" w:rsidRDefault="009B1618" w:rsidP="009B1618">
      <w:pPr>
        <w:pStyle w:val="StandardWeb"/>
      </w:pPr>
      <w:r>
        <w:t xml:space="preserve">2. </w:t>
      </w:r>
      <w:proofErr w:type="spellStart"/>
      <w:r>
        <w:t>Drumb</w:t>
      </w:r>
      <w:proofErr w:type="spellEnd"/>
      <w:r>
        <w:t xml:space="preserve"> </w:t>
      </w:r>
      <w:proofErr w:type="spellStart"/>
      <w:r>
        <w:t>dan</w:t>
      </w:r>
      <w:proofErr w:type="spellEnd"/>
      <w:r>
        <w:t xml:space="preserve"> seyn </w:t>
      </w:r>
      <w:proofErr w:type="spellStart"/>
      <w:r>
        <w:t>hauß</w:t>
      </w:r>
      <w:proofErr w:type="spellEnd"/>
      <w:r>
        <w:t xml:space="preserve"> ist worden wüst,</w:t>
      </w:r>
      <w:r>
        <w:br/>
        <w:t xml:space="preserve">seyn </w:t>
      </w:r>
      <w:proofErr w:type="spellStart"/>
      <w:r>
        <w:t>ampt</w:t>
      </w:r>
      <w:proofErr w:type="spellEnd"/>
      <w:r>
        <w:t xml:space="preserve"> das </w:t>
      </w:r>
      <w:proofErr w:type="spellStart"/>
      <w:r>
        <w:t>nymbt</w:t>
      </w:r>
      <w:proofErr w:type="spellEnd"/>
      <w:r>
        <w:t xml:space="preserve"> </w:t>
      </w:r>
      <w:proofErr w:type="spellStart"/>
      <w:r>
        <w:t>eyn</w:t>
      </w:r>
      <w:proofErr w:type="spellEnd"/>
      <w:r>
        <w:t xml:space="preserve"> ander an,</w:t>
      </w:r>
      <w:r>
        <w:br/>
        <w:t xml:space="preserve">seyn </w:t>
      </w:r>
      <w:proofErr w:type="spellStart"/>
      <w:r>
        <w:t>nam</w:t>
      </w:r>
      <w:proofErr w:type="spellEnd"/>
      <w:r>
        <w:t xml:space="preserve"> </w:t>
      </w:r>
      <w:proofErr w:type="spellStart"/>
      <w:r>
        <w:t>yn</w:t>
      </w:r>
      <w:proofErr w:type="spellEnd"/>
      <w:r>
        <w:t xml:space="preserve"> </w:t>
      </w:r>
      <w:proofErr w:type="spellStart"/>
      <w:r>
        <w:t>eym</w:t>
      </w:r>
      <w:proofErr w:type="spellEnd"/>
      <w:r>
        <w:t xml:space="preserve"> </w:t>
      </w:r>
      <w:proofErr w:type="spellStart"/>
      <w:r>
        <w:t>glied</w:t>
      </w:r>
      <w:proofErr w:type="spellEnd"/>
      <w:r>
        <w:t xml:space="preserve"> </w:t>
      </w:r>
      <w:proofErr w:type="spellStart"/>
      <w:r>
        <w:t>untergeth</w:t>
      </w:r>
      <w:proofErr w:type="spellEnd"/>
      <w:r>
        <w:t>,</w:t>
      </w:r>
      <w:r>
        <w:br/>
      </w:r>
      <w:proofErr w:type="spellStart"/>
      <w:r>
        <w:t>wy</w:t>
      </w:r>
      <w:proofErr w:type="spellEnd"/>
      <w:r>
        <w:t xml:space="preserve"> David </w:t>
      </w:r>
      <w:proofErr w:type="spellStart"/>
      <w:r>
        <w:t>solchs</w:t>
      </w:r>
      <w:proofErr w:type="spellEnd"/>
      <w:r>
        <w:t xml:space="preserve"> hat </w:t>
      </w:r>
      <w:proofErr w:type="spellStart"/>
      <w:r>
        <w:t>kundt</w:t>
      </w:r>
      <w:proofErr w:type="spellEnd"/>
      <w:r>
        <w:t xml:space="preserve"> gethan.</w:t>
      </w:r>
    </w:p>
    <w:p w14:paraId="77E8A4CF" w14:textId="77777777" w:rsidR="009B1618" w:rsidRDefault="009B1618" w:rsidP="009B1618">
      <w:pPr>
        <w:pStyle w:val="StandardWeb"/>
      </w:pPr>
      <w:r>
        <w:t xml:space="preserve">3. Der für uns </w:t>
      </w:r>
      <w:proofErr w:type="spellStart"/>
      <w:r>
        <w:t>czalt</w:t>
      </w:r>
      <w:proofErr w:type="spellEnd"/>
      <w:r>
        <w:t xml:space="preserve"> all unser schuld,</w:t>
      </w:r>
      <w:r>
        <w:br/>
        <w:t xml:space="preserve">und unsers </w:t>
      </w:r>
      <w:proofErr w:type="spellStart"/>
      <w:r>
        <w:t>heyls</w:t>
      </w:r>
      <w:proofErr w:type="spellEnd"/>
      <w:r>
        <w:t xml:space="preserve"> </w:t>
      </w:r>
      <w:proofErr w:type="spellStart"/>
      <w:r>
        <w:t>czum</w:t>
      </w:r>
      <w:proofErr w:type="spellEnd"/>
      <w:r>
        <w:t xml:space="preserve"> höchsten </w:t>
      </w:r>
      <w:proofErr w:type="spellStart"/>
      <w:r>
        <w:t>gert</w:t>
      </w:r>
      <w:proofErr w:type="spellEnd"/>
      <w:r>
        <w:t>,</w:t>
      </w:r>
      <w:r>
        <w:br/>
        <w:t xml:space="preserve">durch den gemacht all </w:t>
      </w:r>
      <w:proofErr w:type="spellStart"/>
      <w:r>
        <w:t>creatur</w:t>
      </w:r>
      <w:proofErr w:type="spellEnd"/>
      <w:r>
        <w:t>,</w:t>
      </w:r>
      <w:r>
        <w:br/>
      </w:r>
      <w:proofErr w:type="spellStart"/>
      <w:r>
        <w:t>verkaufft</w:t>
      </w:r>
      <w:proofErr w:type="spellEnd"/>
      <w:r>
        <w:t xml:space="preserve"> ist </w:t>
      </w:r>
      <w:proofErr w:type="spellStart"/>
      <w:r>
        <w:t>umb</w:t>
      </w:r>
      <w:proofErr w:type="spellEnd"/>
      <w:r>
        <w:t xml:space="preserve"> </w:t>
      </w:r>
      <w:proofErr w:type="spellStart"/>
      <w:r>
        <w:t>geryngen</w:t>
      </w:r>
      <w:proofErr w:type="spellEnd"/>
      <w:r>
        <w:t xml:space="preserve"> </w:t>
      </w:r>
      <w:proofErr w:type="spellStart"/>
      <w:r>
        <w:t>wherd</w:t>
      </w:r>
      <w:proofErr w:type="spellEnd"/>
      <w:r>
        <w:t>.</w:t>
      </w:r>
    </w:p>
    <w:p w14:paraId="330794E8" w14:textId="77777777" w:rsidR="009B1618" w:rsidRDefault="009B1618" w:rsidP="009B1618">
      <w:pPr>
        <w:pStyle w:val="StandardWeb"/>
      </w:pPr>
      <w:r>
        <w:t xml:space="preserve">4. Der </w:t>
      </w:r>
      <w:proofErr w:type="spellStart"/>
      <w:r>
        <w:t>Capphas</w:t>
      </w:r>
      <w:proofErr w:type="spellEnd"/>
      <w:r>
        <w:t xml:space="preserve"> </w:t>
      </w:r>
      <w:proofErr w:type="spellStart"/>
      <w:r>
        <w:t>meynt</w:t>
      </w:r>
      <w:proofErr w:type="spellEnd"/>
      <w:r>
        <w:t>, Christus todt</w:t>
      </w:r>
      <w:r>
        <w:br/>
      </w:r>
      <w:proofErr w:type="spellStart"/>
      <w:r>
        <w:t>yhr</w:t>
      </w:r>
      <w:proofErr w:type="spellEnd"/>
      <w:r>
        <w:t xml:space="preserve"> </w:t>
      </w:r>
      <w:proofErr w:type="spellStart"/>
      <w:r>
        <w:t>czeytlich</w:t>
      </w:r>
      <w:proofErr w:type="spellEnd"/>
      <w:r>
        <w:t xml:space="preserve"> </w:t>
      </w:r>
      <w:proofErr w:type="spellStart"/>
      <w:r>
        <w:t>reych</w:t>
      </w:r>
      <w:proofErr w:type="spellEnd"/>
      <w:r>
        <w:t xml:space="preserve"> erhalten würd:</w:t>
      </w:r>
      <w:r>
        <w:br/>
        <w:t>für solchen nutz, den er mit sucht,</w:t>
      </w:r>
      <w:r>
        <w:br/>
        <w:t xml:space="preserve">das widerwertig </w:t>
      </w:r>
      <w:proofErr w:type="spellStart"/>
      <w:r>
        <w:t>wirt</w:t>
      </w:r>
      <w:proofErr w:type="spellEnd"/>
      <w:r>
        <w:t xml:space="preserve"> gespürt.</w:t>
      </w:r>
    </w:p>
    <w:p w14:paraId="44E85DED" w14:textId="77777777" w:rsidR="009B1618" w:rsidRDefault="009B1618" w:rsidP="009B1618">
      <w:pPr>
        <w:pStyle w:val="StandardWeb"/>
      </w:pPr>
      <w:r>
        <w:t xml:space="preserve">5. Also schickt allweg </w:t>
      </w:r>
      <w:proofErr w:type="spellStart"/>
      <w:r>
        <w:t>Got</w:t>
      </w:r>
      <w:proofErr w:type="spellEnd"/>
      <w:r>
        <w:t xml:space="preserve"> der </w:t>
      </w:r>
      <w:proofErr w:type="spellStart"/>
      <w:r>
        <w:t>herr</w:t>
      </w:r>
      <w:proofErr w:type="spellEnd"/>
      <w:r>
        <w:br/>
      </w:r>
      <w:proofErr w:type="spellStart"/>
      <w:r>
        <w:t>gotlosem</w:t>
      </w:r>
      <w:proofErr w:type="spellEnd"/>
      <w:r>
        <w:t xml:space="preserve"> </w:t>
      </w:r>
      <w:proofErr w:type="spellStart"/>
      <w:r>
        <w:t>rath</w:t>
      </w:r>
      <w:proofErr w:type="spellEnd"/>
      <w:r>
        <w:t xml:space="preserve"> den </w:t>
      </w:r>
      <w:proofErr w:type="spellStart"/>
      <w:r>
        <w:t>widersyn</w:t>
      </w:r>
      <w:proofErr w:type="spellEnd"/>
      <w:r>
        <w:t>,</w:t>
      </w:r>
      <w:r>
        <w:br/>
        <w:t xml:space="preserve">das </w:t>
      </w:r>
      <w:proofErr w:type="spellStart"/>
      <w:r>
        <w:t>endtlich</w:t>
      </w:r>
      <w:proofErr w:type="spellEnd"/>
      <w:r>
        <w:t xml:space="preserve"> </w:t>
      </w:r>
      <w:proofErr w:type="spellStart"/>
      <w:r>
        <w:t>yhn</w:t>
      </w:r>
      <w:proofErr w:type="spellEnd"/>
      <w:r>
        <w:t xml:space="preserve"> </w:t>
      </w:r>
      <w:proofErr w:type="spellStart"/>
      <w:r>
        <w:t>czu</w:t>
      </w:r>
      <w:proofErr w:type="spellEnd"/>
      <w:r>
        <w:t xml:space="preserve"> schaden </w:t>
      </w:r>
      <w:proofErr w:type="spellStart"/>
      <w:r>
        <w:t>kumpt</w:t>
      </w:r>
      <w:proofErr w:type="spellEnd"/>
      <w:r>
        <w:t>,</w:t>
      </w:r>
      <w:r>
        <w:br/>
        <w:t xml:space="preserve">das </w:t>
      </w:r>
      <w:proofErr w:type="spellStart"/>
      <w:r>
        <w:t>sy</w:t>
      </w:r>
      <w:proofErr w:type="spellEnd"/>
      <w:r>
        <w:t xml:space="preserve"> </w:t>
      </w:r>
      <w:proofErr w:type="spellStart"/>
      <w:r>
        <w:t>yhn</w:t>
      </w:r>
      <w:proofErr w:type="spellEnd"/>
      <w:r>
        <w:t xml:space="preserve"> achten nutz und </w:t>
      </w:r>
      <w:proofErr w:type="spellStart"/>
      <w:r>
        <w:t>gwyn</w:t>
      </w:r>
      <w:proofErr w:type="spellEnd"/>
      <w:r>
        <w:t>.</w:t>
      </w:r>
    </w:p>
    <w:p w14:paraId="2168182E" w14:textId="77777777" w:rsidR="009B1618" w:rsidRDefault="009B1618" w:rsidP="009B1618">
      <w:pPr>
        <w:pStyle w:val="StandardWeb"/>
      </w:pPr>
      <w:r>
        <w:t xml:space="preserve">6. O </w:t>
      </w:r>
      <w:proofErr w:type="spellStart"/>
      <w:r>
        <w:t>herr</w:t>
      </w:r>
      <w:proofErr w:type="spellEnd"/>
      <w:r>
        <w:t xml:space="preserve"> des </w:t>
      </w:r>
      <w:proofErr w:type="spellStart"/>
      <w:r>
        <w:t>eyning</w:t>
      </w:r>
      <w:proofErr w:type="spellEnd"/>
      <w:r>
        <w:t xml:space="preserve"> </w:t>
      </w:r>
      <w:proofErr w:type="spellStart"/>
      <w:r>
        <w:t>vatters</w:t>
      </w:r>
      <w:proofErr w:type="spellEnd"/>
      <w:r>
        <w:t xml:space="preserve"> </w:t>
      </w:r>
      <w:proofErr w:type="spellStart"/>
      <w:r>
        <w:t>wort</w:t>
      </w:r>
      <w:proofErr w:type="spellEnd"/>
      <w:r>
        <w:t>,</w:t>
      </w:r>
      <w:r>
        <w:br/>
      </w:r>
      <w:proofErr w:type="spellStart"/>
      <w:r>
        <w:t>daryn</w:t>
      </w:r>
      <w:proofErr w:type="spellEnd"/>
      <w:r>
        <w:t xml:space="preserve"> </w:t>
      </w:r>
      <w:proofErr w:type="spellStart"/>
      <w:r>
        <w:t>alleyn</w:t>
      </w:r>
      <w:proofErr w:type="spellEnd"/>
      <w:r>
        <w:t xml:space="preserve"> stet unser </w:t>
      </w:r>
      <w:proofErr w:type="spellStart"/>
      <w:r>
        <w:t>heyl</w:t>
      </w:r>
      <w:proofErr w:type="spellEnd"/>
      <w:r>
        <w:t>,</w:t>
      </w:r>
      <w:r>
        <w:br/>
        <w:t xml:space="preserve">gib, das dich, allerhöchsten </w:t>
      </w:r>
      <w:proofErr w:type="spellStart"/>
      <w:r>
        <w:t>schatz</w:t>
      </w:r>
      <w:proofErr w:type="spellEnd"/>
      <w:r>
        <w:t>,</w:t>
      </w:r>
      <w:r>
        <w:br/>
      </w:r>
      <w:proofErr w:type="spellStart"/>
      <w:r>
        <w:t>keyn</w:t>
      </w:r>
      <w:proofErr w:type="spellEnd"/>
      <w:r>
        <w:t xml:space="preserve"> gut noch not mach </w:t>
      </w:r>
      <w:proofErr w:type="spellStart"/>
      <w:r>
        <w:t>yn</w:t>
      </w:r>
      <w:proofErr w:type="spellEnd"/>
      <w:r>
        <w:t xml:space="preserve"> uns </w:t>
      </w:r>
      <w:proofErr w:type="spellStart"/>
      <w:r>
        <w:t>feyl</w:t>
      </w:r>
      <w:proofErr w:type="spellEnd"/>
      <w:r>
        <w:t>.</w:t>
      </w:r>
    </w:p>
    <w:p w14:paraId="563AD2DA" w14:textId="141A10CB" w:rsidR="009B1618" w:rsidRDefault="009B1618" w:rsidP="009B1618">
      <w:pPr>
        <w:pStyle w:val="berschrift1"/>
      </w:pPr>
      <w:r>
        <w:rPr>
          <w:rStyle w:val="screen-reader-text"/>
        </w:rPr>
        <w:t xml:space="preserve">Ein </w:t>
      </w:r>
      <w:proofErr w:type="spellStart"/>
      <w:r>
        <w:rPr>
          <w:rStyle w:val="screen-reader-text"/>
        </w:rPr>
        <w:t>gesang</w:t>
      </w:r>
      <w:proofErr w:type="spellEnd"/>
      <w:r>
        <w:rPr>
          <w:rStyle w:val="screen-reader-text"/>
        </w:rPr>
        <w:t xml:space="preserve"> von der geschicht und derselben </w:t>
      </w:r>
      <w:proofErr w:type="spellStart"/>
      <w:r>
        <w:rPr>
          <w:rStyle w:val="screen-reader-text"/>
        </w:rPr>
        <w:t>prophecey</w:t>
      </w:r>
      <w:proofErr w:type="spellEnd"/>
      <w:r>
        <w:rPr>
          <w:rStyle w:val="screen-reader-text"/>
        </w:rPr>
        <w:t xml:space="preserve"> am </w:t>
      </w:r>
      <w:proofErr w:type="spellStart"/>
      <w:r>
        <w:rPr>
          <w:rStyle w:val="screen-reader-text"/>
        </w:rPr>
        <w:t>Palmtag</w:t>
      </w:r>
      <w:proofErr w:type="spellEnd"/>
      <w:r>
        <w:rPr>
          <w:rStyle w:val="screen-reader-text"/>
        </w:rPr>
        <w:t>,</w:t>
      </w:r>
      <w:r>
        <w:t xml:space="preserve"> </w:t>
      </w:r>
    </w:p>
    <w:p w14:paraId="5259F741" w14:textId="77777777" w:rsidR="009B1618" w:rsidRDefault="009B1618" w:rsidP="009B1618">
      <w:pPr>
        <w:pStyle w:val="StandardWeb"/>
      </w:pPr>
      <w:r>
        <w:t>1. Als Christus gen Jerusalem</w:t>
      </w:r>
      <w:r>
        <w:br/>
      </w:r>
      <w:proofErr w:type="spellStart"/>
      <w:r>
        <w:t>auff</w:t>
      </w:r>
      <w:proofErr w:type="spellEnd"/>
      <w:r>
        <w:t xml:space="preserve"> </w:t>
      </w:r>
      <w:proofErr w:type="spellStart"/>
      <w:r>
        <w:t>eynem</w:t>
      </w:r>
      <w:proofErr w:type="spellEnd"/>
      <w:r>
        <w:t xml:space="preserve"> </w:t>
      </w:r>
      <w:proofErr w:type="spellStart"/>
      <w:r>
        <w:t>esel</w:t>
      </w:r>
      <w:proofErr w:type="spellEnd"/>
      <w:r>
        <w:t xml:space="preserve"> sitzend </w:t>
      </w:r>
      <w:proofErr w:type="spellStart"/>
      <w:r>
        <w:t>reyt</w:t>
      </w:r>
      <w:proofErr w:type="spellEnd"/>
      <w:r>
        <w:t>,</w:t>
      </w:r>
      <w:r>
        <w:br/>
      </w:r>
      <w:proofErr w:type="spellStart"/>
      <w:r>
        <w:t>vil</w:t>
      </w:r>
      <w:proofErr w:type="spellEnd"/>
      <w:r>
        <w:t xml:space="preserve"> </w:t>
      </w:r>
      <w:proofErr w:type="spellStart"/>
      <w:r>
        <w:t>volcks</w:t>
      </w:r>
      <w:proofErr w:type="spellEnd"/>
      <w:r>
        <w:t xml:space="preserve"> vom </w:t>
      </w:r>
      <w:proofErr w:type="spellStart"/>
      <w:r>
        <w:t>ölberg</w:t>
      </w:r>
      <w:proofErr w:type="spellEnd"/>
      <w:r>
        <w:t xml:space="preserve"> mit </w:t>
      </w:r>
      <w:proofErr w:type="spellStart"/>
      <w:r>
        <w:t>yhm</w:t>
      </w:r>
      <w:proofErr w:type="spellEnd"/>
      <w:r>
        <w:t xml:space="preserve"> ging,</w:t>
      </w:r>
      <w:r>
        <w:br/>
      </w:r>
      <w:proofErr w:type="spellStart"/>
      <w:r>
        <w:t>yhr</w:t>
      </w:r>
      <w:proofErr w:type="spellEnd"/>
      <w:r>
        <w:t xml:space="preserve"> </w:t>
      </w:r>
      <w:proofErr w:type="spellStart"/>
      <w:r>
        <w:t>kleyd</w:t>
      </w:r>
      <w:proofErr w:type="spellEnd"/>
      <w:r>
        <w:t xml:space="preserve"> und </w:t>
      </w:r>
      <w:proofErr w:type="spellStart"/>
      <w:r>
        <w:t>palmen</w:t>
      </w:r>
      <w:proofErr w:type="spellEnd"/>
      <w:r>
        <w:t xml:space="preserve"> </w:t>
      </w:r>
      <w:proofErr w:type="spellStart"/>
      <w:r>
        <w:t>understreyt</w:t>
      </w:r>
      <w:proofErr w:type="spellEnd"/>
      <w:r>
        <w:t>.</w:t>
      </w:r>
    </w:p>
    <w:p w14:paraId="606F5D3E" w14:textId="77777777" w:rsidR="009B1618" w:rsidRDefault="009B1618" w:rsidP="009B1618">
      <w:pPr>
        <w:pStyle w:val="StandardWeb"/>
      </w:pPr>
      <w:r>
        <w:t xml:space="preserve">2. Und </w:t>
      </w:r>
      <w:proofErr w:type="spellStart"/>
      <w:r>
        <w:t>Osianna</w:t>
      </w:r>
      <w:proofErr w:type="spellEnd"/>
      <w:r>
        <w:t xml:space="preserve"> </w:t>
      </w:r>
      <w:proofErr w:type="spellStart"/>
      <w:r>
        <w:t>schryen</w:t>
      </w:r>
      <w:proofErr w:type="spellEnd"/>
      <w:r>
        <w:t xml:space="preserve"> </w:t>
      </w:r>
      <w:proofErr w:type="spellStart"/>
      <w:r>
        <w:t>sy</w:t>
      </w:r>
      <w:proofErr w:type="spellEnd"/>
      <w:r>
        <w:br/>
        <w:t xml:space="preserve">dem </w:t>
      </w:r>
      <w:proofErr w:type="spellStart"/>
      <w:r>
        <w:t>sohn</w:t>
      </w:r>
      <w:proofErr w:type="spellEnd"/>
      <w:r>
        <w:t xml:space="preserve"> Davids </w:t>
      </w:r>
      <w:proofErr w:type="spellStart"/>
      <w:r>
        <w:t>czu</w:t>
      </w:r>
      <w:proofErr w:type="spellEnd"/>
      <w:r>
        <w:t xml:space="preserve"> aller </w:t>
      </w:r>
      <w:proofErr w:type="spellStart"/>
      <w:r>
        <w:t>czeyt</w:t>
      </w:r>
      <w:proofErr w:type="spellEnd"/>
      <w:r>
        <w:t>,</w:t>
      </w:r>
      <w:r>
        <w:br/>
        <w:t xml:space="preserve">der </w:t>
      </w:r>
      <w:proofErr w:type="spellStart"/>
      <w:r>
        <w:t>ym</w:t>
      </w:r>
      <w:proofErr w:type="spellEnd"/>
      <w:r>
        <w:t xml:space="preserve"> </w:t>
      </w:r>
      <w:proofErr w:type="spellStart"/>
      <w:r>
        <w:t>namen</w:t>
      </w:r>
      <w:proofErr w:type="spellEnd"/>
      <w:r>
        <w:t xml:space="preserve"> des </w:t>
      </w:r>
      <w:proofErr w:type="spellStart"/>
      <w:r>
        <w:t>herren</w:t>
      </w:r>
      <w:proofErr w:type="spellEnd"/>
      <w:r>
        <w:t xml:space="preserve"> </w:t>
      </w:r>
      <w:proofErr w:type="spellStart"/>
      <w:r>
        <w:t>kumpt</w:t>
      </w:r>
      <w:proofErr w:type="spellEnd"/>
      <w:r>
        <w:br/>
        <w:t xml:space="preserve">sey ewiglich </w:t>
      </w:r>
      <w:proofErr w:type="spellStart"/>
      <w:r>
        <w:t>gebenedeyt</w:t>
      </w:r>
      <w:proofErr w:type="spellEnd"/>
      <w:r>
        <w:t>.</w:t>
      </w:r>
    </w:p>
    <w:p w14:paraId="2B58EB31" w14:textId="77777777" w:rsidR="009B1618" w:rsidRDefault="009B1618" w:rsidP="009B1618">
      <w:pPr>
        <w:pStyle w:val="StandardWeb"/>
      </w:pPr>
      <w:r>
        <w:t xml:space="preserve">3. Im </w:t>
      </w:r>
      <w:proofErr w:type="spellStart"/>
      <w:r>
        <w:t>hymel</w:t>
      </w:r>
      <w:proofErr w:type="spellEnd"/>
      <w:r>
        <w:t xml:space="preserve"> </w:t>
      </w:r>
      <w:proofErr w:type="spellStart"/>
      <w:r>
        <w:t>frid</w:t>
      </w:r>
      <w:proofErr w:type="spellEnd"/>
      <w:r>
        <w:t xml:space="preserve">, </w:t>
      </w:r>
      <w:proofErr w:type="spellStart"/>
      <w:r>
        <w:t>preyß</w:t>
      </w:r>
      <w:proofErr w:type="spellEnd"/>
      <w:r>
        <w:t xml:space="preserve"> </w:t>
      </w:r>
      <w:proofErr w:type="spellStart"/>
      <w:r>
        <w:t>yn</w:t>
      </w:r>
      <w:proofErr w:type="spellEnd"/>
      <w:r>
        <w:t xml:space="preserve"> der </w:t>
      </w:r>
      <w:proofErr w:type="spellStart"/>
      <w:r>
        <w:t>höh</w:t>
      </w:r>
      <w:proofErr w:type="spellEnd"/>
      <w:r>
        <w:t>,</w:t>
      </w:r>
      <w:r>
        <w:br/>
        <w:t xml:space="preserve">mit lauter </w:t>
      </w:r>
      <w:proofErr w:type="spellStart"/>
      <w:r>
        <w:t>stym</w:t>
      </w:r>
      <w:proofErr w:type="spellEnd"/>
      <w:r>
        <w:t xml:space="preserve"> </w:t>
      </w:r>
      <w:proofErr w:type="spellStart"/>
      <w:r>
        <w:t>sy</w:t>
      </w:r>
      <w:proofErr w:type="spellEnd"/>
      <w:r>
        <w:t xml:space="preserve"> </w:t>
      </w:r>
      <w:proofErr w:type="spellStart"/>
      <w:r>
        <w:t>schryen</w:t>
      </w:r>
      <w:proofErr w:type="spellEnd"/>
      <w:r>
        <w:t xml:space="preserve"> </w:t>
      </w:r>
      <w:proofErr w:type="spellStart"/>
      <w:r>
        <w:t>ser</w:t>
      </w:r>
      <w:proofErr w:type="spellEnd"/>
      <w:r>
        <w:t>,</w:t>
      </w:r>
      <w:r>
        <w:br/>
        <w:t xml:space="preserve">seyn </w:t>
      </w:r>
      <w:proofErr w:type="spellStart"/>
      <w:r>
        <w:t>czukunfft</w:t>
      </w:r>
      <w:proofErr w:type="spellEnd"/>
      <w:r>
        <w:t xml:space="preserve"> </w:t>
      </w:r>
      <w:proofErr w:type="spellStart"/>
      <w:r>
        <w:t>wegt</w:t>
      </w:r>
      <w:proofErr w:type="spellEnd"/>
      <w:r>
        <w:t xml:space="preserve"> </w:t>
      </w:r>
      <w:proofErr w:type="spellStart"/>
      <w:r>
        <w:t>dy</w:t>
      </w:r>
      <w:proofErr w:type="spellEnd"/>
      <w:r>
        <w:t xml:space="preserve"> </w:t>
      </w:r>
      <w:proofErr w:type="spellStart"/>
      <w:r>
        <w:t>gantzen</w:t>
      </w:r>
      <w:proofErr w:type="spellEnd"/>
      <w:r>
        <w:t xml:space="preserve"> </w:t>
      </w:r>
      <w:proofErr w:type="spellStart"/>
      <w:r>
        <w:t>stat</w:t>
      </w:r>
      <w:proofErr w:type="spellEnd"/>
      <w:r>
        <w:t>,</w:t>
      </w:r>
      <w:r>
        <w:br/>
        <w:t xml:space="preserve">da er </w:t>
      </w:r>
      <w:proofErr w:type="spellStart"/>
      <w:r>
        <w:t>thet</w:t>
      </w:r>
      <w:proofErr w:type="spellEnd"/>
      <w:r>
        <w:t xml:space="preserve"> </w:t>
      </w:r>
      <w:proofErr w:type="spellStart"/>
      <w:r>
        <w:t>götlich</w:t>
      </w:r>
      <w:proofErr w:type="spellEnd"/>
      <w:r>
        <w:t xml:space="preserve"> werk und </w:t>
      </w:r>
      <w:proofErr w:type="spellStart"/>
      <w:r>
        <w:t>ler</w:t>
      </w:r>
      <w:proofErr w:type="spellEnd"/>
      <w:r>
        <w:t>.</w:t>
      </w:r>
    </w:p>
    <w:p w14:paraId="0D437E36" w14:textId="77777777" w:rsidR="009B1618" w:rsidRDefault="009B1618" w:rsidP="009B1618">
      <w:pPr>
        <w:pStyle w:val="StandardWeb"/>
      </w:pPr>
      <w:r>
        <w:t xml:space="preserve">4. </w:t>
      </w:r>
      <w:proofErr w:type="spellStart"/>
      <w:r>
        <w:t>Auß</w:t>
      </w:r>
      <w:proofErr w:type="spellEnd"/>
      <w:r>
        <w:t xml:space="preserve"> </w:t>
      </w:r>
      <w:proofErr w:type="spellStart"/>
      <w:r>
        <w:t>gottis</w:t>
      </w:r>
      <w:proofErr w:type="spellEnd"/>
      <w:r>
        <w:t xml:space="preserve"> </w:t>
      </w:r>
      <w:proofErr w:type="spellStart"/>
      <w:r>
        <w:t>tempel</w:t>
      </w:r>
      <w:proofErr w:type="spellEnd"/>
      <w:r>
        <w:t xml:space="preserve">, den das </w:t>
      </w:r>
      <w:proofErr w:type="spellStart"/>
      <w:r>
        <w:t>gsetz</w:t>
      </w:r>
      <w:proofErr w:type="spellEnd"/>
      <w:r>
        <w:br/>
      </w:r>
      <w:proofErr w:type="spellStart"/>
      <w:r>
        <w:t>alleyn</w:t>
      </w:r>
      <w:proofErr w:type="spellEnd"/>
      <w:r>
        <w:t xml:space="preserve"> </w:t>
      </w:r>
      <w:proofErr w:type="spellStart"/>
      <w:r>
        <w:t>verordent</w:t>
      </w:r>
      <w:proofErr w:type="spellEnd"/>
      <w:r>
        <w:t xml:space="preserve"> </w:t>
      </w:r>
      <w:proofErr w:type="spellStart"/>
      <w:r>
        <w:t>czum</w:t>
      </w:r>
      <w:proofErr w:type="spellEnd"/>
      <w:r>
        <w:t xml:space="preserve"> </w:t>
      </w:r>
      <w:proofErr w:type="spellStart"/>
      <w:r>
        <w:t>gebeth</w:t>
      </w:r>
      <w:proofErr w:type="spellEnd"/>
      <w:r>
        <w:t>,</w:t>
      </w:r>
      <w:r>
        <w:br/>
        <w:t xml:space="preserve">er all </w:t>
      </w:r>
      <w:proofErr w:type="spellStart"/>
      <w:r>
        <w:t>kaufleut</w:t>
      </w:r>
      <w:proofErr w:type="spellEnd"/>
      <w:r>
        <w:t xml:space="preserve"> und </w:t>
      </w:r>
      <w:proofErr w:type="spellStart"/>
      <w:r>
        <w:t>wechseler</w:t>
      </w:r>
      <w:proofErr w:type="spellEnd"/>
      <w:r>
        <w:br/>
        <w:t xml:space="preserve">mit </w:t>
      </w:r>
      <w:proofErr w:type="spellStart"/>
      <w:r>
        <w:t>geyssel</w:t>
      </w:r>
      <w:proofErr w:type="spellEnd"/>
      <w:r>
        <w:t xml:space="preserve"> </w:t>
      </w:r>
      <w:proofErr w:type="spellStart"/>
      <w:r>
        <w:t>schclegen</w:t>
      </w:r>
      <w:proofErr w:type="spellEnd"/>
      <w:r>
        <w:t xml:space="preserve"> </w:t>
      </w:r>
      <w:proofErr w:type="spellStart"/>
      <w:r>
        <w:t>treyben</w:t>
      </w:r>
      <w:proofErr w:type="spellEnd"/>
      <w:r>
        <w:t xml:space="preserve"> </w:t>
      </w:r>
      <w:proofErr w:type="spellStart"/>
      <w:r>
        <w:t>thet</w:t>
      </w:r>
      <w:proofErr w:type="spellEnd"/>
      <w:r>
        <w:t>.</w:t>
      </w:r>
    </w:p>
    <w:p w14:paraId="714D9510" w14:textId="77777777" w:rsidR="009B1618" w:rsidRDefault="009B1618" w:rsidP="009B1618">
      <w:pPr>
        <w:pStyle w:val="StandardWeb"/>
      </w:pPr>
      <w:r>
        <w:t xml:space="preserve">5. Macht </w:t>
      </w:r>
      <w:proofErr w:type="spellStart"/>
      <w:r>
        <w:t>krancken</w:t>
      </w:r>
      <w:proofErr w:type="spellEnd"/>
      <w:r>
        <w:t xml:space="preserve"> </w:t>
      </w:r>
      <w:proofErr w:type="spellStart"/>
      <w:r>
        <w:t>gsund</w:t>
      </w:r>
      <w:proofErr w:type="spellEnd"/>
      <w:r>
        <w:t xml:space="preserve">, </w:t>
      </w:r>
      <w:proofErr w:type="spellStart"/>
      <w:r>
        <w:t>hett</w:t>
      </w:r>
      <w:proofErr w:type="spellEnd"/>
      <w:r>
        <w:t xml:space="preserve"> lob der </w:t>
      </w:r>
      <w:proofErr w:type="spellStart"/>
      <w:r>
        <w:t>kynd</w:t>
      </w:r>
      <w:proofErr w:type="spellEnd"/>
      <w:r>
        <w:t>,</w:t>
      </w:r>
      <w:r>
        <w:br/>
        <w:t xml:space="preserve">das </w:t>
      </w:r>
      <w:proofErr w:type="spellStart"/>
      <w:r>
        <w:t>seyne</w:t>
      </w:r>
      <w:proofErr w:type="spellEnd"/>
      <w:r>
        <w:t xml:space="preserve"> </w:t>
      </w:r>
      <w:proofErr w:type="spellStart"/>
      <w:r>
        <w:t>feynd</w:t>
      </w:r>
      <w:proofErr w:type="spellEnd"/>
      <w:r>
        <w:t xml:space="preserve"> verdroß </w:t>
      </w:r>
      <w:proofErr w:type="spellStart"/>
      <w:r>
        <w:t>nit</w:t>
      </w:r>
      <w:proofErr w:type="spellEnd"/>
      <w:r>
        <w:t xml:space="preserve"> </w:t>
      </w:r>
      <w:proofErr w:type="spellStart"/>
      <w:r>
        <w:t>kleyn</w:t>
      </w:r>
      <w:proofErr w:type="spellEnd"/>
      <w:r>
        <w:t>,</w:t>
      </w:r>
      <w:r>
        <w:br/>
      </w:r>
      <w:proofErr w:type="spellStart"/>
      <w:r>
        <w:t>begerten</w:t>
      </w:r>
      <w:proofErr w:type="spellEnd"/>
      <w:r>
        <w:t xml:space="preserve">, daß er </w:t>
      </w:r>
      <w:proofErr w:type="spellStart"/>
      <w:r>
        <w:t>schweyget</w:t>
      </w:r>
      <w:proofErr w:type="spellEnd"/>
      <w:r>
        <w:t xml:space="preserve"> </w:t>
      </w:r>
      <w:proofErr w:type="spellStart"/>
      <w:r>
        <w:t>sy</w:t>
      </w:r>
      <w:proofErr w:type="spellEnd"/>
      <w:r>
        <w:t>;</w:t>
      </w:r>
      <w:r>
        <w:br/>
        <w:t xml:space="preserve">er sprach: es schreyen sonst </w:t>
      </w:r>
      <w:proofErr w:type="spellStart"/>
      <w:r>
        <w:t>dy</w:t>
      </w:r>
      <w:proofErr w:type="spellEnd"/>
      <w:r>
        <w:t xml:space="preserve"> </w:t>
      </w:r>
      <w:proofErr w:type="spellStart"/>
      <w:r>
        <w:t>steyn</w:t>
      </w:r>
      <w:proofErr w:type="spellEnd"/>
      <w:r>
        <w:t>.</w:t>
      </w:r>
    </w:p>
    <w:p w14:paraId="485C7089" w14:textId="77777777" w:rsidR="009B1618" w:rsidRDefault="009B1618" w:rsidP="009B1618">
      <w:pPr>
        <w:pStyle w:val="StandardWeb"/>
      </w:pPr>
      <w:r>
        <w:t xml:space="preserve">6. All solcher </w:t>
      </w:r>
      <w:proofErr w:type="spellStart"/>
      <w:r>
        <w:t>gschicht</w:t>
      </w:r>
      <w:proofErr w:type="spellEnd"/>
      <w:r>
        <w:t xml:space="preserve"> an </w:t>
      </w:r>
      <w:proofErr w:type="spellStart"/>
      <w:r>
        <w:t>dysem</w:t>
      </w:r>
      <w:proofErr w:type="spellEnd"/>
      <w:r>
        <w:t xml:space="preserve"> tag</w:t>
      </w:r>
      <w:r>
        <w:br/>
      </w:r>
      <w:proofErr w:type="spellStart"/>
      <w:r>
        <w:t>dy</w:t>
      </w:r>
      <w:proofErr w:type="spellEnd"/>
      <w:r>
        <w:t xml:space="preserve"> </w:t>
      </w:r>
      <w:proofErr w:type="spellStart"/>
      <w:r>
        <w:t>schrifft</w:t>
      </w:r>
      <w:proofErr w:type="spellEnd"/>
      <w:r>
        <w:t xml:space="preserve"> gar </w:t>
      </w:r>
      <w:proofErr w:type="spellStart"/>
      <w:r>
        <w:t>klerlich</w:t>
      </w:r>
      <w:proofErr w:type="spellEnd"/>
      <w:r>
        <w:t xml:space="preserve"> </w:t>
      </w:r>
      <w:proofErr w:type="spellStart"/>
      <w:r>
        <w:t>urkundt</w:t>
      </w:r>
      <w:proofErr w:type="spellEnd"/>
      <w:r>
        <w:t xml:space="preserve"> </w:t>
      </w:r>
      <w:proofErr w:type="spellStart"/>
      <w:r>
        <w:t>geyt</w:t>
      </w:r>
      <w:proofErr w:type="spellEnd"/>
      <w:r>
        <w:br/>
        <w:t xml:space="preserve">der </w:t>
      </w:r>
      <w:proofErr w:type="spellStart"/>
      <w:r>
        <w:t>tochter</w:t>
      </w:r>
      <w:proofErr w:type="spellEnd"/>
      <w:r>
        <w:t xml:space="preserve"> Sion, wie </w:t>
      </w:r>
      <w:proofErr w:type="spellStart"/>
      <w:r>
        <w:t>yhr</w:t>
      </w:r>
      <w:proofErr w:type="spellEnd"/>
      <w:r>
        <w:t xml:space="preserve"> </w:t>
      </w:r>
      <w:proofErr w:type="spellStart"/>
      <w:r>
        <w:t>köng</w:t>
      </w:r>
      <w:proofErr w:type="spellEnd"/>
      <w:r>
        <w:br/>
      </w:r>
      <w:proofErr w:type="spellStart"/>
      <w:r>
        <w:t>senfftmütig</w:t>
      </w:r>
      <w:proofErr w:type="spellEnd"/>
      <w:r>
        <w:t xml:space="preserve"> </w:t>
      </w:r>
      <w:proofErr w:type="spellStart"/>
      <w:r>
        <w:t>kem</w:t>
      </w:r>
      <w:proofErr w:type="spellEnd"/>
      <w:r>
        <w:t xml:space="preserve"> </w:t>
      </w:r>
      <w:proofErr w:type="spellStart"/>
      <w:r>
        <w:t>czu</w:t>
      </w:r>
      <w:proofErr w:type="spellEnd"/>
      <w:r>
        <w:t xml:space="preserve"> </w:t>
      </w:r>
      <w:proofErr w:type="spellStart"/>
      <w:r>
        <w:t>dyser</w:t>
      </w:r>
      <w:proofErr w:type="spellEnd"/>
      <w:r>
        <w:t xml:space="preserve"> </w:t>
      </w:r>
      <w:proofErr w:type="spellStart"/>
      <w:r>
        <w:t>zeyt</w:t>
      </w:r>
      <w:proofErr w:type="spellEnd"/>
      <w:r>
        <w:t>.</w:t>
      </w:r>
    </w:p>
    <w:p w14:paraId="1D561D00" w14:textId="77777777" w:rsidR="009B1618" w:rsidRDefault="009B1618" w:rsidP="009B1618">
      <w:pPr>
        <w:pStyle w:val="StandardWeb"/>
      </w:pPr>
      <w:r>
        <w:t xml:space="preserve">7. O </w:t>
      </w:r>
      <w:proofErr w:type="spellStart"/>
      <w:r>
        <w:t>herr</w:t>
      </w:r>
      <w:proofErr w:type="spellEnd"/>
      <w:r>
        <w:t xml:space="preserve"> nach </w:t>
      </w:r>
      <w:proofErr w:type="spellStart"/>
      <w:r>
        <w:t>dyser</w:t>
      </w:r>
      <w:proofErr w:type="spellEnd"/>
      <w:r>
        <w:t xml:space="preserve"> ehr und </w:t>
      </w:r>
      <w:proofErr w:type="spellStart"/>
      <w:r>
        <w:t>freud</w:t>
      </w:r>
      <w:proofErr w:type="spellEnd"/>
      <w:r>
        <w:br/>
        <w:t xml:space="preserve">groß </w:t>
      </w:r>
      <w:proofErr w:type="spellStart"/>
      <w:r>
        <w:t>schmach</w:t>
      </w:r>
      <w:proofErr w:type="spellEnd"/>
      <w:r>
        <w:t xml:space="preserve"> und </w:t>
      </w:r>
      <w:proofErr w:type="spellStart"/>
      <w:r>
        <w:t>peyn</w:t>
      </w:r>
      <w:proofErr w:type="spellEnd"/>
      <w:r>
        <w:t xml:space="preserve"> dir folget bald.</w:t>
      </w:r>
      <w:r>
        <w:br/>
        <w:t xml:space="preserve">Wir bitten dich, </w:t>
      </w:r>
      <w:proofErr w:type="spellStart"/>
      <w:r>
        <w:t>gesigten</w:t>
      </w:r>
      <w:proofErr w:type="spellEnd"/>
      <w:r>
        <w:t xml:space="preserve"> </w:t>
      </w:r>
      <w:proofErr w:type="spellStart"/>
      <w:r>
        <w:t>köng</w:t>
      </w:r>
      <w:proofErr w:type="spellEnd"/>
      <w:r>
        <w:t>,</w:t>
      </w:r>
      <w:r>
        <w:br/>
      </w:r>
      <w:proofErr w:type="spellStart"/>
      <w:r>
        <w:t>ynn</w:t>
      </w:r>
      <w:proofErr w:type="spellEnd"/>
      <w:r>
        <w:t xml:space="preserve"> </w:t>
      </w:r>
      <w:proofErr w:type="spellStart"/>
      <w:r>
        <w:t>deynem</w:t>
      </w:r>
      <w:proofErr w:type="spellEnd"/>
      <w:r>
        <w:t xml:space="preserve"> lob uns stets erhalt.</w:t>
      </w:r>
    </w:p>
    <w:p w14:paraId="129B6BBE" w14:textId="4702EF26" w:rsidR="009B1618" w:rsidRDefault="009B1618" w:rsidP="009B1618">
      <w:pPr>
        <w:pStyle w:val="berschrift1"/>
      </w:pPr>
      <w:r>
        <w:rPr>
          <w:rStyle w:val="screen-reader-text"/>
        </w:rPr>
        <w:t xml:space="preserve">Ein </w:t>
      </w:r>
      <w:proofErr w:type="spellStart"/>
      <w:r>
        <w:rPr>
          <w:rStyle w:val="screen-reader-text"/>
        </w:rPr>
        <w:t>gesang</w:t>
      </w:r>
      <w:proofErr w:type="spellEnd"/>
      <w:r>
        <w:rPr>
          <w:rStyle w:val="screen-reader-text"/>
        </w:rPr>
        <w:t xml:space="preserve"> von der geschicht des Osterfestes</w:t>
      </w:r>
      <w:r>
        <w:t xml:space="preserve"> </w:t>
      </w:r>
    </w:p>
    <w:p w14:paraId="1B03D968" w14:textId="77777777" w:rsidR="009B1618" w:rsidRDefault="009B1618" w:rsidP="009B1618">
      <w:pPr>
        <w:pStyle w:val="StandardWeb"/>
      </w:pPr>
      <w:r>
        <w:t xml:space="preserve">1. Christus ist erstanden von </w:t>
      </w:r>
      <w:proofErr w:type="spellStart"/>
      <w:r>
        <w:t>marter</w:t>
      </w:r>
      <w:proofErr w:type="spellEnd"/>
      <w:r>
        <w:t xml:space="preserve">, todt und </w:t>
      </w:r>
      <w:proofErr w:type="spellStart"/>
      <w:r>
        <w:t>peyn</w:t>
      </w:r>
      <w:proofErr w:type="spellEnd"/>
      <w:r>
        <w:br/>
        <w:t xml:space="preserve">damit all </w:t>
      </w:r>
      <w:proofErr w:type="spellStart"/>
      <w:r>
        <w:t>dy</w:t>
      </w:r>
      <w:proofErr w:type="spellEnd"/>
      <w:r>
        <w:t xml:space="preserve"> erlöst, die recht </w:t>
      </w:r>
      <w:proofErr w:type="spellStart"/>
      <w:r>
        <w:t>gelaubig</w:t>
      </w:r>
      <w:proofErr w:type="spellEnd"/>
      <w:r>
        <w:t xml:space="preserve"> seyn.</w:t>
      </w:r>
      <w:r>
        <w:br/>
      </w:r>
      <w:proofErr w:type="spellStart"/>
      <w:r>
        <w:t>Wy</w:t>
      </w:r>
      <w:proofErr w:type="spellEnd"/>
      <w:r>
        <w:t xml:space="preserve"> Adam </w:t>
      </w:r>
      <w:proofErr w:type="spellStart"/>
      <w:r>
        <w:t>fürt</w:t>
      </w:r>
      <w:proofErr w:type="spellEnd"/>
      <w:r>
        <w:t xml:space="preserve"> </w:t>
      </w:r>
      <w:proofErr w:type="spellStart"/>
      <w:r>
        <w:t>czum</w:t>
      </w:r>
      <w:proofErr w:type="spellEnd"/>
      <w:r>
        <w:t xml:space="preserve"> </w:t>
      </w:r>
      <w:proofErr w:type="spellStart"/>
      <w:r>
        <w:t>tod</w:t>
      </w:r>
      <w:proofErr w:type="spellEnd"/>
      <w:r>
        <w:t xml:space="preserve">, vielmehr das Leben </w:t>
      </w:r>
      <w:proofErr w:type="spellStart"/>
      <w:r>
        <w:t>fund</w:t>
      </w:r>
      <w:proofErr w:type="spellEnd"/>
      <w:r>
        <w:br/>
      </w:r>
      <w:proofErr w:type="spellStart"/>
      <w:r>
        <w:t>dyser</w:t>
      </w:r>
      <w:proofErr w:type="spellEnd"/>
      <w:r>
        <w:t xml:space="preserve"> letzter Adam, als er vom todt </w:t>
      </w:r>
      <w:proofErr w:type="spellStart"/>
      <w:r>
        <w:t>erstund</w:t>
      </w:r>
      <w:proofErr w:type="spellEnd"/>
      <w:r>
        <w:t>.</w:t>
      </w:r>
    </w:p>
    <w:p w14:paraId="7DB83901" w14:textId="77777777" w:rsidR="009B1618" w:rsidRDefault="009B1618" w:rsidP="009B1618">
      <w:pPr>
        <w:pStyle w:val="StandardWeb"/>
      </w:pPr>
      <w:r>
        <w:t xml:space="preserve">2. Oseas, der </w:t>
      </w:r>
      <w:proofErr w:type="spellStart"/>
      <w:r>
        <w:t>prophet</w:t>
      </w:r>
      <w:proofErr w:type="spellEnd"/>
      <w:r>
        <w:t xml:space="preserve">, von </w:t>
      </w:r>
      <w:proofErr w:type="spellStart"/>
      <w:r>
        <w:t>dyser</w:t>
      </w:r>
      <w:proofErr w:type="spellEnd"/>
      <w:r>
        <w:t xml:space="preserve"> </w:t>
      </w:r>
      <w:proofErr w:type="spellStart"/>
      <w:r>
        <w:t>urstendt</w:t>
      </w:r>
      <w:proofErr w:type="spellEnd"/>
      <w:r>
        <w:t xml:space="preserve"> </w:t>
      </w:r>
      <w:proofErr w:type="spellStart"/>
      <w:r>
        <w:t>redt</w:t>
      </w:r>
      <w:proofErr w:type="spellEnd"/>
      <w:r>
        <w:t>,</w:t>
      </w:r>
      <w:r>
        <w:br/>
      </w:r>
      <w:proofErr w:type="spellStart"/>
      <w:r>
        <w:t>wy</w:t>
      </w:r>
      <w:proofErr w:type="spellEnd"/>
      <w:r>
        <w:t xml:space="preserve"> Christus </w:t>
      </w:r>
      <w:proofErr w:type="spellStart"/>
      <w:r>
        <w:t>unns</w:t>
      </w:r>
      <w:proofErr w:type="spellEnd"/>
      <w:r>
        <w:t xml:space="preserve"> dadurch auch </w:t>
      </w:r>
      <w:proofErr w:type="spellStart"/>
      <w:r>
        <w:t>aufferwecken</w:t>
      </w:r>
      <w:proofErr w:type="spellEnd"/>
      <w:r>
        <w:t xml:space="preserve"> </w:t>
      </w:r>
      <w:proofErr w:type="spellStart"/>
      <w:r>
        <w:t>thet</w:t>
      </w:r>
      <w:proofErr w:type="spellEnd"/>
      <w:r>
        <w:t>,</w:t>
      </w:r>
      <w:r>
        <w:br/>
        <w:t xml:space="preserve">hat uns </w:t>
      </w:r>
      <w:proofErr w:type="spellStart"/>
      <w:r>
        <w:t>geertzeneyd</w:t>
      </w:r>
      <w:proofErr w:type="spellEnd"/>
      <w:r>
        <w:t xml:space="preserve">; er schlug </w:t>
      </w:r>
      <w:proofErr w:type="spellStart"/>
      <w:r>
        <w:t>unnd</w:t>
      </w:r>
      <w:proofErr w:type="spellEnd"/>
      <w:r>
        <w:t xml:space="preserve"> macht gesund;</w:t>
      </w:r>
      <w:r>
        <w:br/>
        <w:t xml:space="preserve">das wir leben vor </w:t>
      </w:r>
      <w:proofErr w:type="spellStart"/>
      <w:r>
        <w:t>yhm</w:t>
      </w:r>
      <w:proofErr w:type="spellEnd"/>
      <w:r>
        <w:t xml:space="preserve">, todt, hell er </w:t>
      </w:r>
      <w:proofErr w:type="spellStart"/>
      <w:r>
        <w:t>uberwund</w:t>
      </w:r>
      <w:proofErr w:type="spellEnd"/>
      <w:r>
        <w:t>.</w:t>
      </w:r>
    </w:p>
    <w:p w14:paraId="1F6FE47C" w14:textId="77777777" w:rsidR="009B1618" w:rsidRDefault="009B1618" w:rsidP="009B1618">
      <w:pPr>
        <w:pStyle w:val="StandardWeb"/>
      </w:pPr>
      <w:r>
        <w:t xml:space="preserve">3. David auch melden thut, daß </w:t>
      </w:r>
      <w:proofErr w:type="spellStart"/>
      <w:r>
        <w:t>nit</w:t>
      </w:r>
      <w:proofErr w:type="spellEnd"/>
      <w:r>
        <w:t xml:space="preserve"> </w:t>
      </w:r>
      <w:proofErr w:type="spellStart"/>
      <w:r>
        <w:t>verbleyben</w:t>
      </w:r>
      <w:proofErr w:type="spellEnd"/>
      <w:r>
        <w:t xml:space="preserve"> würd</w:t>
      </w:r>
      <w:r>
        <w:br/>
        <w:t xml:space="preserve">seyn </w:t>
      </w:r>
      <w:proofErr w:type="spellStart"/>
      <w:r>
        <w:t>sel</w:t>
      </w:r>
      <w:proofErr w:type="spellEnd"/>
      <w:r>
        <w:t xml:space="preserve"> </w:t>
      </w:r>
      <w:proofErr w:type="spellStart"/>
      <w:r>
        <w:t>ynn</w:t>
      </w:r>
      <w:proofErr w:type="spellEnd"/>
      <w:r>
        <w:t xml:space="preserve"> der helle, als </w:t>
      </w:r>
      <w:proofErr w:type="spellStart"/>
      <w:r>
        <w:t>ytho</w:t>
      </w:r>
      <w:proofErr w:type="spellEnd"/>
      <w:r>
        <w:t xml:space="preserve"> ward gespürt,</w:t>
      </w:r>
      <w:r>
        <w:br/>
        <w:t xml:space="preserve">da Christus </w:t>
      </w:r>
      <w:proofErr w:type="spellStart"/>
      <w:r>
        <w:t>aufferwacht</w:t>
      </w:r>
      <w:proofErr w:type="spellEnd"/>
      <w:r>
        <w:t xml:space="preserve">, </w:t>
      </w:r>
      <w:proofErr w:type="spellStart"/>
      <w:r>
        <w:t>öffent</w:t>
      </w:r>
      <w:proofErr w:type="spellEnd"/>
      <w:r>
        <w:t xml:space="preserve"> der helle </w:t>
      </w:r>
      <w:proofErr w:type="spellStart"/>
      <w:r>
        <w:t>dhor</w:t>
      </w:r>
      <w:proofErr w:type="spellEnd"/>
      <w:r>
        <w:t>,</w:t>
      </w:r>
      <w:r>
        <w:br/>
      </w:r>
      <w:proofErr w:type="spellStart"/>
      <w:r>
        <w:t>dy</w:t>
      </w:r>
      <w:proofErr w:type="spellEnd"/>
      <w:r>
        <w:t xml:space="preserve"> sich diß </w:t>
      </w:r>
      <w:proofErr w:type="spellStart"/>
      <w:r>
        <w:t>könges</w:t>
      </w:r>
      <w:proofErr w:type="spellEnd"/>
      <w:r>
        <w:t xml:space="preserve"> eher </w:t>
      </w:r>
      <w:proofErr w:type="spellStart"/>
      <w:r>
        <w:t>nit</w:t>
      </w:r>
      <w:proofErr w:type="spellEnd"/>
      <w:r>
        <w:t xml:space="preserve"> </w:t>
      </w:r>
      <w:proofErr w:type="spellStart"/>
      <w:r>
        <w:t>solten</w:t>
      </w:r>
      <w:proofErr w:type="spellEnd"/>
      <w:r>
        <w:t xml:space="preserve"> halten vor.</w:t>
      </w:r>
    </w:p>
    <w:p w14:paraId="229D2C1C" w14:textId="77777777" w:rsidR="009B1618" w:rsidRDefault="009B1618" w:rsidP="009B1618">
      <w:pPr>
        <w:pStyle w:val="StandardWeb"/>
      </w:pPr>
      <w:r>
        <w:t xml:space="preserve">4. </w:t>
      </w:r>
      <w:proofErr w:type="spellStart"/>
      <w:r>
        <w:t>Jonam</w:t>
      </w:r>
      <w:proofErr w:type="spellEnd"/>
      <w:r>
        <w:t xml:space="preserve">, den </w:t>
      </w:r>
      <w:proofErr w:type="spellStart"/>
      <w:r>
        <w:t>propheten</w:t>
      </w:r>
      <w:proofErr w:type="spellEnd"/>
      <w:r>
        <w:t xml:space="preserve">, </w:t>
      </w:r>
      <w:proofErr w:type="spellStart"/>
      <w:r>
        <w:t>dy</w:t>
      </w:r>
      <w:proofErr w:type="spellEnd"/>
      <w:r>
        <w:t xml:space="preserve"> </w:t>
      </w:r>
      <w:proofErr w:type="spellStart"/>
      <w:r>
        <w:t>götlich</w:t>
      </w:r>
      <w:proofErr w:type="spellEnd"/>
      <w:r>
        <w:t xml:space="preserve"> </w:t>
      </w:r>
      <w:proofErr w:type="spellStart"/>
      <w:r>
        <w:t>krafft</w:t>
      </w:r>
      <w:proofErr w:type="spellEnd"/>
      <w:r>
        <w:t xml:space="preserve"> </w:t>
      </w:r>
      <w:proofErr w:type="spellStart"/>
      <w:r>
        <w:t>ernert</w:t>
      </w:r>
      <w:proofErr w:type="spellEnd"/>
      <w:r>
        <w:t>,</w:t>
      </w:r>
      <w:r>
        <w:br/>
        <w:t xml:space="preserve">das er </w:t>
      </w:r>
      <w:proofErr w:type="spellStart"/>
      <w:r>
        <w:t>yns</w:t>
      </w:r>
      <w:proofErr w:type="spellEnd"/>
      <w:r>
        <w:t xml:space="preserve"> </w:t>
      </w:r>
      <w:proofErr w:type="spellStart"/>
      <w:r>
        <w:t>walfisch</w:t>
      </w:r>
      <w:proofErr w:type="spellEnd"/>
      <w:r>
        <w:t xml:space="preserve"> </w:t>
      </w:r>
      <w:proofErr w:type="spellStart"/>
      <w:r>
        <w:t>leyb</w:t>
      </w:r>
      <w:proofErr w:type="spellEnd"/>
      <w:r>
        <w:t xml:space="preserve"> </w:t>
      </w:r>
      <w:proofErr w:type="spellStart"/>
      <w:r>
        <w:t>drey</w:t>
      </w:r>
      <w:proofErr w:type="spellEnd"/>
      <w:r>
        <w:t xml:space="preserve"> tag </w:t>
      </w:r>
      <w:proofErr w:type="spellStart"/>
      <w:r>
        <w:t>blyeb</w:t>
      </w:r>
      <w:proofErr w:type="spellEnd"/>
      <w:r>
        <w:t xml:space="preserve"> </w:t>
      </w:r>
      <w:proofErr w:type="spellStart"/>
      <w:r>
        <w:t>unversert</w:t>
      </w:r>
      <w:proofErr w:type="spellEnd"/>
      <w:r>
        <w:t>,</w:t>
      </w:r>
      <w:r>
        <w:br/>
        <w:t xml:space="preserve">und </w:t>
      </w:r>
      <w:proofErr w:type="spellStart"/>
      <w:r>
        <w:t>lebent</w:t>
      </w:r>
      <w:proofErr w:type="spellEnd"/>
      <w:r>
        <w:t xml:space="preserve"> wider kam durch </w:t>
      </w:r>
      <w:proofErr w:type="spellStart"/>
      <w:r>
        <w:t>dyses</w:t>
      </w:r>
      <w:proofErr w:type="spellEnd"/>
      <w:r>
        <w:t xml:space="preserve"> </w:t>
      </w:r>
      <w:proofErr w:type="spellStart"/>
      <w:r>
        <w:t>fisches</w:t>
      </w:r>
      <w:proofErr w:type="spellEnd"/>
      <w:r>
        <w:t xml:space="preserve"> </w:t>
      </w:r>
      <w:proofErr w:type="spellStart"/>
      <w:r>
        <w:t>schlund</w:t>
      </w:r>
      <w:proofErr w:type="spellEnd"/>
      <w:r>
        <w:t>,</w:t>
      </w:r>
      <w:r>
        <w:br/>
        <w:t xml:space="preserve">das Christus </w:t>
      </w:r>
      <w:proofErr w:type="spellStart"/>
      <w:r>
        <w:t>selbert</w:t>
      </w:r>
      <w:proofErr w:type="spellEnd"/>
      <w:r>
        <w:t xml:space="preserve"> </w:t>
      </w:r>
      <w:proofErr w:type="spellStart"/>
      <w:r>
        <w:t>deut</w:t>
      </w:r>
      <w:proofErr w:type="spellEnd"/>
      <w:r>
        <w:t xml:space="preserve">, </w:t>
      </w:r>
      <w:proofErr w:type="spellStart"/>
      <w:r>
        <w:t>wy</w:t>
      </w:r>
      <w:proofErr w:type="spellEnd"/>
      <w:r>
        <w:t xml:space="preserve"> er vom </w:t>
      </w:r>
      <w:proofErr w:type="spellStart"/>
      <w:r>
        <w:t>tod</w:t>
      </w:r>
      <w:proofErr w:type="spellEnd"/>
      <w:r>
        <w:t xml:space="preserve"> </w:t>
      </w:r>
      <w:proofErr w:type="spellStart"/>
      <w:r>
        <w:t>erstund</w:t>
      </w:r>
      <w:proofErr w:type="spellEnd"/>
      <w:r>
        <w:t>.</w:t>
      </w:r>
    </w:p>
    <w:p w14:paraId="02B1F775" w14:textId="77777777" w:rsidR="009B1618" w:rsidRDefault="009B1618" w:rsidP="009B1618">
      <w:pPr>
        <w:pStyle w:val="StandardWeb"/>
      </w:pPr>
      <w:r>
        <w:t xml:space="preserve">5. </w:t>
      </w:r>
      <w:proofErr w:type="spellStart"/>
      <w:r>
        <w:t>Disem</w:t>
      </w:r>
      <w:proofErr w:type="spellEnd"/>
      <w:r>
        <w:t xml:space="preserve"> </w:t>
      </w:r>
      <w:proofErr w:type="spellStart"/>
      <w:r>
        <w:t>tempel</w:t>
      </w:r>
      <w:proofErr w:type="spellEnd"/>
      <w:r>
        <w:t xml:space="preserve"> </w:t>
      </w:r>
      <w:proofErr w:type="spellStart"/>
      <w:r>
        <w:t>seyns</w:t>
      </w:r>
      <w:proofErr w:type="spellEnd"/>
      <w:r>
        <w:t xml:space="preserve"> </w:t>
      </w:r>
      <w:proofErr w:type="spellStart"/>
      <w:r>
        <w:t>leybs</w:t>
      </w:r>
      <w:proofErr w:type="spellEnd"/>
      <w:r>
        <w:t xml:space="preserve"> der Juden </w:t>
      </w:r>
      <w:proofErr w:type="spellStart"/>
      <w:r>
        <w:t>haß</w:t>
      </w:r>
      <w:proofErr w:type="spellEnd"/>
      <w:r>
        <w:t xml:space="preserve"> </w:t>
      </w:r>
      <w:proofErr w:type="spellStart"/>
      <w:r>
        <w:t>czubrach</w:t>
      </w:r>
      <w:proofErr w:type="spellEnd"/>
      <w:r>
        <w:br/>
        <w:t>den er selbst widerbaut, als er zuvor versprach;</w:t>
      </w:r>
      <w:r>
        <w:br/>
        <w:t xml:space="preserve">mit </w:t>
      </w:r>
      <w:proofErr w:type="spellStart"/>
      <w:r>
        <w:t>eym</w:t>
      </w:r>
      <w:proofErr w:type="spellEnd"/>
      <w:r>
        <w:t xml:space="preserve"> </w:t>
      </w:r>
      <w:proofErr w:type="spellStart"/>
      <w:r>
        <w:t>erklerten</w:t>
      </w:r>
      <w:proofErr w:type="spellEnd"/>
      <w:r>
        <w:t xml:space="preserve"> </w:t>
      </w:r>
      <w:proofErr w:type="spellStart"/>
      <w:r>
        <w:t>leyb</w:t>
      </w:r>
      <w:proofErr w:type="spellEnd"/>
      <w:r>
        <w:t xml:space="preserve"> am dritten tag </w:t>
      </w:r>
      <w:proofErr w:type="spellStart"/>
      <w:r>
        <w:t>erscheyn</w:t>
      </w:r>
      <w:proofErr w:type="spellEnd"/>
      <w:r>
        <w:br/>
        <w:t xml:space="preserve">den </w:t>
      </w:r>
      <w:proofErr w:type="spellStart"/>
      <w:r>
        <w:t>seynen</w:t>
      </w:r>
      <w:proofErr w:type="spellEnd"/>
      <w:r>
        <w:t xml:space="preserve"> mancher </w:t>
      </w:r>
      <w:proofErr w:type="spellStart"/>
      <w:r>
        <w:t>weyß</w:t>
      </w:r>
      <w:proofErr w:type="spellEnd"/>
      <w:r>
        <w:t xml:space="preserve">, besonders und </w:t>
      </w:r>
      <w:proofErr w:type="spellStart"/>
      <w:r>
        <w:t>gemeyn</w:t>
      </w:r>
      <w:proofErr w:type="spellEnd"/>
      <w:r>
        <w:t>.</w:t>
      </w:r>
    </w:p>
    <w:p w14:paraId="006EE959" w14:textId="77777777" w:rsidR="009B1618" w:rsidRDefault="009B1618" w:rsidP="009B1618">
      <w:pPr>
        <w:pStyle w:val="StandardWeb"/>
      </w:pPr>
      <w:r>
        <w:t xml:space="preserve">6. </w:t>
      </w:r>
      <w:proofErr w:type="spellStart"/>
      <w:r>
        <w:t>Dyses</w:t>
      </w:r>
      <w:proofErr w:type="spellEnd"/>
      <w:r>
        <w:t xml:space="preserve"> </w:t>
      </w:r>
      <w:proofErr w:type="spellStart"/>
      <w:r>
        <w:t>weytz</w:t>
      </w:r>
      <w:proofErr w:type="spellEnd"/>
      <w:r>
        <w:t xml:space="preserve"> </w:t>
      </w:r>
      <w:proofErr w:type="spellStart"/>
      <w:r>
        <w:t>korn</w:t>
      </w:r>
      <w:proofErr w:type="spellEnd"/>
      <w:r>
        <w:t xml:space="preserve"> </w:t>
      </w:r>
      <w:proofErr w:type="spellStart"/>
      <w:r>
        <w:t>gesterbt</w:t>
      </w:r>
      <w:proofErr w:type="spellEnd"/>
      <w:r>
        <w:t xml:space="preserve">, lebt </w:t>
      </w:r>
      <w:proofErr w:type="spellStart"/>
      <w:r>
        <w:t>unn</w:t>
      </w:r>
      <w:proofErr w:type="spellEnd"/>
      <w:r>
        <w:t xml:space="preserve"> </w:t>
      </w:r>
      <w:proofErr w:type="spellStart"/>
      <w:r>
        <w:t>vil</w:t>
      </w:r>
      <w:proofErr w:type="spellEnd"/>
      <w:r>
        <w:t xml:space="preserve"> </w:t>
      </w:r>
      <w:proofErr w:type="spellStart"/>
      <w:r>
        <w:t>frücht</w:t>
      </w:r>
      <w:proofErr w:type="spellEnd"/>
      <w:r>
        <w:t xml:space="preserve"> uns </w:t>
      </w:r>
      <w:proofErr w:type="spellStart"/>
      <w:r>
        <w:t>tregt</w:t>
      </w:r>
      <w:proofErr w:type="spellEnd"/>
      <w:r>
        <w:t>,</w:t>
      </w:r>
      <w:r>
        <w:br/>
        <w:t xml:space="preserve">den </w:t>
      </w:r>
      <w:proofErr w:type="spellStart"/>
      <w:r>
        <w:t>verworffenen</w:t>
      </w:r>
      <w:proofErr w:type="spellEnd"/>
      <w:r>
        <w:t xml:space="preserve"> </w:t>
      </w:r>
      <w:proofErr w:type="spellStart"/>
      <w:r>
        <w:t>steyn</w:t>
      </w:r>
      <w:proofErr w:type="spellEnd"/>
      <w:r>
        <w:t xml:space="preserve"> </w:t>
      </w:r>
      <w:proofErr w:type="spellStart"/>
      <w:r>
        <w:t>czum</w:t>
      </w:r>
      <w:proofErr w:type="spellEnd"/>
      <w:r>
        <w:t xml:space="preserve"> </w:t>
      </w:r>
      <w:proofErr w:type="spellStart"/>
      <w:r>
        <w:t>ecksteyn</w:t>
      </w:r>
      <w:proofErr w:type="spellEnd"/>
      <w:r>
        <w:t xml:space="preserve"> </w:t>
      </w:r>
      <w:proofErr w:type="spellStart"/>
      <w:r>
        <w:t>got</w:t>
      </w:r>
      <w:proofErr w:type="spellEnd"/>
      <w:r>
        <w:t xml:space="preserve"> gelegt;</w:t>
      </w:r>
      <w:r>
        <w:br/>
        <w:t xml:space="preserve">Joseph, durch </w:t>
      </w:r>
      <w:proofErr w:type="spellStart"/>
      <w:r>
        <w:t>brüder</w:t>
      </w:r>
      <w:proofErr w:type="spellEnd"/>
      <w:r>
        <w:t xml:space="preserve"> </w:t>
      </w:r>
      <w:proofErr w:type="spellStart"/>
      <w:r>
        <w:t>haß</w:t>
      </w:r>
      <w:proofErr w:type="spellEnd"/>
      <w:r>
        <w:t xml:space="preserve"> verkauft, </w:t>
      </w:r>
      <w:proofErr w:type="spellStart"/>
      <w:r>
        <w:t>unn</w:t>
      </w:r>
      <w:proofErr w:type="spellEnd"/>
      <w:r>
        <w:t xml:space="preserve"> </w:t>
      </w:r>
      <w:proofErr w:type="spellStart"/>
      <w:r>
        <w:t>tod</w:t>
      </w:r>
      <w:proofErr w:type="spellEnd"/>
      <w:r>
        <w:t xml:space="preserve"> </w:t>
      </w:r>
      <w:proofErr w:type="spellStart"/>
      <w:r>
        <w:t>geacht</w:t>
      </w:r>
      <w:proofErr w:type="spellEnd"/>
      <w:r>
        <w:t>,</w:t>
      </w:r>
      <w:r>
        <w:br/>
        <w:t xml:space="preserve">hat uns Christum </w:t>
      </w:r>
      <w:proofErr w:type="spellStart"/>
      <w:r>
        <w:t>bedeut</w:t>
      </w:r>
      <w:proofErr w:type="spellEnd"/>
      <w:r>
        <w:t>, der von dem todt erwacht.</w:t>
      </w:r>
    </w:p>
    <w:p w14:paraId="39FAA465" w14:textId="77777777" w:rsidR="009B1618" w:rsidRDefault="009B1618" w:rsidP="009B1618">
      <w:pPr>
        <w:pStyle w:val="StandardWeb"/>
      </w:pPr>
      <w:r>
        <w:t xml:space="preserve">7. Verschlungen ist der todt, </w:t>
      </w:r>
      <w:proofErr w:type="spellStart"/>
      <w:r>
        <w:t>dy</w:t>
      </w:r>
      <w:proofErr w:type="spellEnd"/>
      <w:r>
        <w:t xml:space="preserve"> hell </w:t>
      </w:r>
      <w:proofErr w:type="spellStart"/>
      <w:r>
        <w:t>keyn</w:t>
      </w:r>
      <w:proofErr w:type="spellEnd"/>
      <w:r>
        <w:t xml:space="preserve"> </w:t>
      </w:r>
      <w:proofErr w:type="spellStart"/>
      <w:r>
        <w:t>sig</w:t>
      </w:r>
      <w:proofErr w:type="spellEnd"/>
      <w:r>
        <w:t xml:space="preserve"> </w:t>
      </w:r>
      <w:proofErr w:type="spellStart"/>
      <w:r>
        <w:t>mer</w:t>
      </w:r>
      <w:proofErr w:type="spellEnd"/>
      <w:r>
        <w:t xml:space="preserve"> hat,</w:t>
      </w:r>
      <w:r>
        <w:br/>
      </w:r>
      <w:proofErr w:type="spellStart"/>
      <w:r>
        <w:t>seyt</w:t>
      </w:r>
      <w:proofErr w:type="spellEnd"/>
      <w:r>
        <w:t xml:space="preserve"> uns Christus vom todt zum ersten </w:t>
      </w:r>
      <w:proofErr w:type="spellStart"/>
      <w:r>
        <w:t>aufferstat</w:t>
      </w:r>
      <w:proofErr w:type="spellEnd"/>
      <w:r>
        <w:t>.</w:t>
      </w:r>
      <w:r>
        <w:br/>
        <w:t xml:space="preserve">Wo solches </w:t>
      </w:r>
      <w:proofErr w:type="spellStart"/>
      <w:r>
        <w:t>wirdt</w:t>
      </w:r>
      <w:proofErr w:type="spellEnd"/>
      <w:r>
        <w:t xml:space="preserve"> </w:t>
      </w:r>
      <w:proofErr w:type="spellStart"/>
      <w:r>
        <w:t>verkündt</w:t>
      </w:r>
      <w:proofErr w:type="spellEnd"/>
      <w:r>
        <w:t xml:space="preserve">, </w:t>
      </w:r>
      <w:proofErr w:type="spellStart"/>
      <w:r>
        <w:t>dy</w:t>
      </w:r>
      <w:proofErr w:type="spellEnd"/>
      <w:r>
        <w:t xml:space="preserve"> </w:t>
      </w:r>
      <w:proofErr w:type="spellStart"/>
      <w:r>
        <w:t>sicherheit</w:t>
      </w:r>
      <w:proofErr w:type="spellEnd"/>
      <w:r>
        <w:t xml:space="preserve"> </w:t>
      </w:r>
      <w:proofErr w:type="spellStart"/>
      <w:r>
        <w:t>gebirt</w:t>
      </w:r>
      <w:proofErr w:type="spellEnd"/>
      <w:r>
        <w:t>,</w:t>
      </w:r>
      <w:r>
        <w:br/>
        <w:t xml:space="preserve">das der </w:t>
      </w:r>
      <w:proofErr w:type="spellStart"/>
      <w:r>
        <w:t>glaubigen</w:t>
      </w:r>
      <w:proofErr w:type="spellEnd"/>
      <w:r>
        <w:t xml:space="preserve"> </w:t>
      </w:r>
      <w:proofErr w:type="spellStart"/>
      <w:r>
        <w:t>leyb</w:t>
      </w:r>
      <w:proofErr w:type="spellEnd"/>
      <w:r>
        <w:t xml:space="preserve"> </w:t>
      </w:r>
      <w:proofErr w:type="spellStart"/>
      <w:r>
        <w:t>dergleychen</w:t>
      </w:r>
      <w:proofErr w:type="spellEnd"/>
      <w:r>
        <w:t xml:space="preserve"> werden </w:t>
      </w:r>
      <w:proofErr w:type="spellStart"/>
      <w:r>
        <w:t>zyrt</w:t>
      </w:r>
      <w:proofErr w:type="spellEnd"/>
      <w:r>
        <w:t>.</w:t>
      </w:r>
    </w:p>
    <w:p w14:paraId="5F8195D8" w14:textId="77777777" w:rsidR="009B1618" w:rsidRDefault="009B1618" w:rsidP="009B1618">
      <w:pPr>
        <w:pStyle w:val="StandardWeb"/>
      </w:pPr>
      <w:r>
        <w:t xml:space="preserve">8. </w:t>
      </w:r>
      <w:proofErr w:type="spellStart"/>
      <w:r>
        <w:t>Drumb</w:t>
      </w:r>
      <w:proofErr w:type="spellEnd"/>
      <w:r>
        <w:t xml:space="preserve"> wir Alleluja singen </w:t>
      </w:r>
      <w:proofErr w:type="spellStart"/>
      <w:r>
        <w:t>auß</w:t>
      </w:r>
      <w:proofErr w:type="spellEnd"/>
      <w:r>
        <w:t xml:space="preserve"> </w:t>
      </w:r>
      <w:proofErr w:type="spellStart"/>
      <w:r>
        <w:t>hertzen</w:t>
      </w:r>
      <w:proofErr w:type="spellEnd"/>
      <w:r>
        <w:t xml:space="preserve"> </w:t>
      </w:r>
      <w:proofErr w:type="spellStart"/>
      <w:r>
        <w:t>gyr</w:t>
      </w:r>
      <w:proofErr w:type="spellEnd"/>
      <w:r>
        <w:t>,</w:t>
      </w:r>
      <w:r>
        <w:br/>
        <w:t xml:space="preserve">loben </w:t>
      </w:r>
      <w:proofErr w:type="spellStart"/>
      <w:r>
        <w:t>got</w:t>
      </w:r>
      <w:proofErr w:type="spellEnd"/>
      <w:r>
        <w:t xml:space="preserve"> den </w:t>
      </w:r>
      <w:proofErr w:type="spellStart"/>
      <w:r>
        <w:t>vatter</w:t>
      </w:r>
      <w:proofErr w:type="spellEnd"/>
      <w:r>
        <w:t xml:space="preserve">, den Sohn </w:t>
      </w:r>
      <w:proofErr w:type="spellStart"/>
      <w:r>
        <w:t>yn</w:t>
      </w:r>
      <w:proofErr w:type="spellEnd"/>
      <w:r>
        <w:t xml:space="preserve"> </w:t>
      </w:r>
      <w:proofErr w:type="spellStart"/>
      <w:r>
        <w:t>seyner</w:t>
      </w:r>
      <w:proofErr w:type="spellEnd"/>
      <w:r>
        <w:t xml:space="preserve"> </w:t>
      </w:r>
      <w:proofErr w:type="spellStart"/>
      <w:r>
        <w:t>czyr</w:t>
      </w:r>
      <w:proofErr w:type="spellEnd"/>
      <w:r>
        <w:t>,</w:t>
      </w:r>
      <w:r>
        <w:br/>
        <w:t xml:space="preserve">und dich den </w:t>
      </w:r>
      <w:proofErr w:type="spellStart"/>
      <w:r>
        <w:t>heylgen</w:t>
      </w:r>
      <w:proofErr w:type="spellEnd"/>
      <w:r>
        <w:t xml:space="preserve"> </w:t>
      </w:r>
      <w:proofErr w:type="spellStart"/>
      <w:r>
        <w:t>geyst</w:t>
      </w:r>
      <w:proofErr w:type="spellEnd"/>
      <w:r>
        <w:t xml:space="preserve">, der du bist </w:t>
      </w:r>
      <w:proofErr w:type="spellStart"/>
      <w:r>
        <w:t>außgesendt</w:t>
      </w:r>
      <w:proofErr w:type="spellEnd"/>
      <w:r>
        <w:t>;</w:t>
      </w:r>
      <w:r>
        <w:br/>
        <w:t xml:space="preserve">O </w:t>
      </w:r>
      <w:proofErr w:type="spellStart"/>
      <w:r>
        <w:t>herr</w:t>
      </w:r>
      <w:proofErr w:type="spellEnd"/>
      <w:r>
        <w:t xml:space="preserve"> uns armen </w:t>
      </w:r>
      <w:proofErr w:type="spellStart"/>
      <w:r>
        <w:t>hylff</w:t>
      </w:r>
      <w:proofErr w:type="spellEnd"/>
      <w:r>
        <w:t xml:space="preserve">, das wir von </w:t>
      </w:r>
      <w:proofErr w:type="spellStart"/>
      <w:r>
        <w:t>sund</w:t>
      </w:r>
      <w:proofErr w:type="spellEnd"/>
      <w:r>
        <w:t xml:space="preserve"> </w:t>
      </w:r>
      <w:proofErr w:type="spellStart"/>
      <w:r>
        <w:t>erstend</w:t>
      </w:r>
      <w:proofErr w:type="spellEnd"/>
      <w:r>
        <w:t>.</w:t>
      </w:r>
    </w:p>
    <w:p w14:paraId="04A61117" w14:textId="0C1BE5BE" w:rsidR="009B1618" w:rsidRDefault="009B1618" w:rsidP="009B1618">
      <w:pPr>
        <w:pStyle w:val="berschrift1"/>
      </w:pPr>
      <w:r>
        <w:rPr>
          <w:rStyle w:val="screen-reader-text"/>
        </w:rPr>
        <w:t xml:space="preserve">Ein </w:t>
      </w:r>
      <w:proofErr w:type="spellStart"/>
      <w:r>
        <w:rPr>
          <w:rStyle w:val="screen-reader-text"/>
        </w:rPr>
        <w:t>gesang</w:t>
      </w:r>
      <w:proofErr w:type="spellEnd"/>
      <w:r>
        <w:rPr>
          <w:rStyle w:val="screen-reader-text"/>
        </w:rPr>
        <w:t xml:space="preserve"> vom </w:t>
      </w:r>
      <w:proofErr w:type="spellStart"/>
      <w:r>
        <w:rPr>
          <w:rStyle w:val="screen-reader-text"/>
        </w:rPr>
        <w:t>leyden</w:t>
      </w:r>
      <w:proofErr w:type="spellEnd"/>
      <w:r>
        <w:rPr>
          <w:rStyle w:val="screen-reader-text"/>
        </w:rPr>
        <w:t xml:space="preserve"> Christi </w:t>
      </w:r>
      <w:proofErr w:type="spellStart"/>
      <w:r>
        <w:rPr>
          <w:rStyle w:val="screen-reader-text"/>
        </w:rPr>
        <w:t>auß</w:t>
      </w:r>
      <w:proofErr w:type="spellEnd"/>
      <w:r>
        <w:rPr>
          <w:rStyle w:val="screen-reader-text"/>
        </w:rPr>
        <w:t xml:space="preserve"> Davids </w:t>
      </w:r>
      <w:proofErr w:type="spellStart"/>
      <w:r>
        <w:rPr>
          <w:rStyle w:val="screen-reader-text"/>
        </w:rPr>
        <w:t>prophecey</w:t>
      </w:r>
      <w:proofErr w:type="spellEnd"/>
      <w:r>
        <w:t xml:space="preserve"> </w:t>
      </w:r>
    </w:p>
    <w:p w14:paraId="73F25B1F" w14:textId="77777777" w:rsidR="009B1618" w:rsidRDefault="009B1618" w:rsidP="009B1618">
      <w:pPr>
        <w:pStyle w:val="StandardWeb"/>
      </w:pPr>
      <w:r>
        <w:t xml:space="preserve">1. Der </w:t>
      </w:r>
      <w:proofErr w:type="spellStart"/>
      <w:r>
        <w:t>herr</w:t>
      </w:r>
      <w:proofErr w:type="spellEnd"/>
      <w:r>
        <w:t xml:space="preserve"> thut sich klagen</w:t>
      </w:r>
      <w:r>
        <w:br/>
        <w:t>und durch David also sagen:</w:t>
      </w:r>
      <w:r>
        <w:br/>
      </w:r>
      <w:proofErr w:type="spellStart"/>
      <w:r>
        <w:t>meyn</w:t>
      </w:r>
      <w:proofErr w:type="spellEnd"/>
      <w:r>
        <w:t xml:space="preserve"> </w:t>
      </w:r>
      <w:proofErr w:type="spellStart"/>
      <w:r>
        <w:t>got</w:t>
      </w:r>
      <w:proofErr w:type="spellEnd"/>
      <w:r>
        <w:t xml:space="preserve">, </w:t>
      </w:r>
      <w:proofErr w:type="spellStart"/>
      <w:r>
        <w:t>meyn</w:t>
      </w:r>
      <w:proofErr w:type="spellEnd"/>
      <w:r>
        <w:t xml:space="preserve"> </w:t>
      </w:r>
      <w:proofErr w:type="spellStart"/>
      <w:r>
        <w:t>got</w:t>
      </w:r>
      <w:proofErr w:type="spellEnd"/>
      <w:r>
        <w:t xml:space="preserve"> verlassen</w:t>
      </w:r>
      <w:r>
        <w:br/>
      </w:r>
      <w:proofErr w:type="spellStart"/>
      <w:r>
        <w:t>hastu</w:t>
      </w:r>
      <w:proofErr w:type="spellEnd"/>
      <w:r>
        <w:t xml:space="preserve"> mich und verstossen:</w:t>
      </w:r>
      <w:r>
        <w:br/>
      </w:r>
      <w:proofErr w:type="spellStart"/>
      <w:r>
        <w:t>meym</w:t>
      </w:r>
      <w:proofErr w:type="spellEnd"/>
      <w:r>
        <w:t xml:space="preserve"> </w:t>
      </w:r>
      <w:proofErr w:type="spellStart"/>
      <w:r>
        <w:t>gelffen</w:t>
      </w:r>
      <w:proofErr w:type="spellEnd"/>
      <w:r>
        <w:br/>
        <w:t xml:space="preserve">thust </w:t>
      </w:r>
      <w:proofErr w:type="spellStart"/>
      <w:r>
        <w:t>nit</w:t>
      </w:r>
      <w:proofErr w:type="spellEnd"/>
      <w:r>
        <w:t xml:space="preserve"> </w:t>
      </w:r>
      <w:proofErr w:type="spellStart"/>
      <w:r>
        <w:t>helffen</w:t>
      </w:r>
      <w:proofErr w:type="spellEnd"/>
      <w:r>
        <w:t>;</w:t>
      </w:r>
      <w:r>
        <w:br/>
      </w:r>
      <w:proofErr w:type="spellStart"/>
      <w:r>
        <w:t>spottens</w:t>
      </w:r>
      <w:proofErr w:type="spellEnd"/>
      <w:r>
        <w:t xml:space="preserve"> und </w:t>
      </w:r>
      <w:proofErr w:type="spellStart"/>
      <w:r>
        <w:t>höhns</w:t>
      </w:r>
      <w:proofErr w:type="spellEnd"/>
      <w:r>
        <w:t xml:space="preserve"> </w:t>
      </w:r>
      <w:proofErr w:type="spellStart"/>
      <w:r>
        <w:t>sy</w:t>
      </w:r>
      <w:proofErr w:type="spellEnd"/>
      <w:r>
        <w:t xml:space="preserve"> </w:t>
      </w:r>
      <w:proofErr w:type="spellStart"/>
      <w:r>
        <w:t>vil</w:t>
      </w:r>
      <w:proofErr w:type="spellEnd"/>
      <w:r>
        <w:t xml:space="preserve"> machten,</w:t>
      </w:r>
      <w:r>
        <w:br/>
        <w:t>ich thu mich achten</w:t>
      </w:r>
      <w:r>
        <w:br/>
        <w:t xml:space="preserve">als ein </w:t>
      </w:r>
      <w:proofErr w:type="spellStart"/>
      <w:r>
        <w:t>würmleyn</w:t>
      </w:r>
      <w:proofErr w:type="spellEnd"/>
      <w:r>
        <w:t>,</w:t>
      </w:r>
      <w:r>
        <w:br/>
      </w:r>
      <w:proofErr w:type="spellStart"/>
      <w:r>
        <w:t>nit</w:t>
      </w:r>
      <w:proofErr w:type="spellEnd"/>
      <w:r>
        <w:t xml:space="preserve"> </w:t>
      </w:r>
      <w:proofErr w:type="spellStart"/>
      <w:r>
        <w:t>eyn</w:t>
      </w:r>
      <w:proofErr w:type="spellEnd"/>
      <w:r>
        <w:t xml:space="preserve"> </w:t>
      </w:r>
      <w:proofErr w:type="spellStart"/>
      <w:r>
        <w:t>mensch</w:t>
      </w:r>
      <w:proofErr w:type="spellEnd"/>
      <w:r>
        <w:t xml:space="preserve"> seyn,</w:t>
      </w:r>
      <w:r>
        <w:br/>
        <w:t xml:space="preserve">vor </w:t>
      </w:r>
      <w:proofErr w:type="spellStart"/>
      <w:r>
        <w:t>schand</w:t>
      </w:r>
      <w:proofErr w:type="spellEnd"/>
      <w:r>
        <w:t xml:space="preserve"> und </w:t>
      </w:r>
      <w:proofErr w:type="spellStart"/>
      <w:r>
        <w:t>peyn</w:t>
      </w:r>
      <w:proofErr w:type="spellEnd"/>
      <w:r>
        <w:t>.</w:t>
      </w:r>
    </w:p>
    <w:p w14:paraId="339EA9AD" w14:textId="77777777" w:rsidR="009B1618" w:rsidRDefault="009B1618" w:rsidP="009B1618">
      <w:pPr>
        <w:pStyle w:val="StandardWeb"/>
      </w:pPr>
      <w:r>
        <w:t xml:space="preserve">2. Mit hon </w:t>
      </w:r>
      <w:proofErr w:type="spellStart"/>
      <w:r>
        <w:t>sy</w:t>
      </w:r>
      <w:proofErr w:type="spellEnd"/>
      <w:r>
        <w:t xml:space="preserve"> bewegten</w:t>
      </w:r>
      <w:r>
        <w:br/>
      </w:r>
      <w:proofErr w:type="spellStart"/>
      <w:r>
        <w:t>yhre</w:t>
      </w:r>
      <w:proofErr w:type="spellEnd"/>
      <w:r>
        <w:t xml:space="preserve"> </w:t>
      </w:r>
      <w:proofErr w:type="spellStart"/>
      <w:r>
        <w:t>köpff</w:t>
      </w:r>
      <w:proofErr w:type="spellEnd"/>
      <w:r>
        <w:t>, und mir ablegten,</w:t>
      </w:r>
      <w:r>
        <w:br/>
        <w:t xml:space="preserve">als hasset mich </w:t>
      </w:r>
      <w:proofErr w:type="spellStart"/>
      <w:r>
        <w:t>got</w:t>
      </w:r>
      <w:proofErr w:type="spellEnd"/>
      <w:r>
        <w:t xml:space="preserve"> selber;</w:t>
      </w:r>
      <w:r>
        <w:br/>
      </w:r>
      <w:proofErr w:type="spellStart"/>
      <w:r>
        <w:t>feyst</w:t>
      </w:r>
      <w:proofErr w:type="spellEnd"/>
      <w:r>
        <w:t xml:space="preserve"> ochsen und </w:t>
      </w:r>
      <w:proofErr w:type="spellStart"/>
      <w:r>
        <w:t>vil</w:t>
      </w:r>
      <w:proofErr w:type="spellEnd"/>
      <w:r>
        <w:t xml:space="preserve"> </w:t>
      </w:r>
      <w:proofErr w:type="spellStart"/>
      <w:r>
        <w:t>kelber</w:t>
      </w:r>
      <w:proofErr w:type="spellEnd"/>
      <w:r>
        <w:br/>
        <w:t>haben mich</w:t>
      </w:r>
      <w:r>
        <w:br/>
      </w:r>
      <w:proofErr w:type="spellStart"/>
      <w:r>
        <w:t>ytzt</w:t>
      </w:r>
      <w:proofErr w:type="spellEnd"/>
      <w:r>
        <w:t xml:space="preserve"> </w:t>
      </w:r>
      <w:proofErr w:type="spellStart"/>
      <w:r>
        <w:t>czwischen</w:t>
      </w:r>
      <w:proofErr w:type="spellEnd"/>
      <w:r>
        <w:t xml:space="preserve"> sich,</w:t>
      </w:r>
      <w:r>
        <w:br/>
        <w:t xml:space="preserve">wollen mich als </w:t>
      </w:r>
      <w:proofErr w:type="spellStart"/>
      <w:r>
        <w:t>lewen</w:t>
      </w:r>
      <w:proofErr w:type="spellEnd"/>
      <w:r>
        <w:t xml:space="preserve"> </w:t>
      </w:r>
      <w:proofErr w:type="spellStart"/>
      <w:r>
        <w:t>czureyssen</w:t>
      </w:r>
      <w:proofErr w:type="spellEnd"/>
      <w:r>
        <w:t>,</w:t>
      </w:r>
      <w:r>
        <w:br/>
      </w:r>
      <w:proofErr w:type="spellStart"/>
      <w:r>
        <w:t>meyn</w:t>
      </w:r>
      <w:proofErr w:type="spellEnd"/>
      <w:r>
        <w:t xml:space="preserve"> </w:t>
      </w:r>
      <w:proofErr w:type="spellStart"/>
      <w:r>
        <w:t>beyn</w:t>
      </w:r>
      <w:proofErr w:type="spellEnd"/>
      <w:r>
        <w:t xml:space="preserve"> </w:t>
      </w:r>
      <w:proofErr w:type="spellStart"/>
      <w:r>
        <w:t>zurspreyssen</w:t>
      </w:r>
      <w:proofErr w:type="spellEnd"/>
      <w:r>
        <w:t>,</w:t>
      </w:r>
      <w:r>
        <w:br/>
        <w:t xml:space="preserve">und </w:t>
      </w:r>
      <w:proofErr w:type="spellStart"/>
      <w:r>
        <w:t>meyn</w:t>
      </w:r>
      <w:proofErr w:type="spellEnd"/>
      <w:r>
        <w:t xml:space="preserve"> </w:t>
      </w:r>
      <w:proofErr w:type="spellStart"/>
      <w:r>
        <w:t>hasser</w:t>
      </w:r>
      <w:proofErr w:type="spellEnd"/>
      <w:r>
        <w:br/>
        <w:t xml:space="preserve">mich </w:t>
      </w:r>
      <w:proofErr w:type="spellStart"/>
      <w:r>
        <w:t>vergussen</w:t>
      </w:r>
      <w:proofErr w:type="spellEnd"/>
      <w:r>
        <w:t>,</w:t>
      </w:r>
      <w:r>
        <w:br/>
        <w:t xml:space="preserve">wie </w:t>
      </w:r>
      <w:proofErr w:type="spellStart"/>
      <w:r>
        <w:t>eyn</w:t>
      </w:r>
      <w:proofErr w:type="spellEnd"/>
      <w:r>
        <w:t xml:space="preserve"> </w:t>
      </w:r>
      <w:proofErr w:type="spellStart"/>
      <w:r>
        <w:t>wasser</w:t>
      </w:r>
      <w:proofErr w:type="spellEnd"/>
      <w:r>
        <w:t>.</w:t>
      </w:r>
    </w:p>
    <w:p w14:paraId="68E01D99" w14:textId="77777777" w:rsidR="009B1618" w:rsidRDefault="009B1618" w:rsidP="009B1618">
      <w:pPr>
        <w:pStyle w:val="StandardWeb"/>
      </w:pPr>
      <w:r>
        <w:t xml:space="preserve">3. Meyn </w:t>
      </w:r>
      <w:proofErr w:type="spellStart"/>
      <w:r>
        <w:t>hertz</w:t>
      </w:r>
      <w:proofErr w:type="spellEnd"/>
      <w:r>
        <w:t xml:space="preserve"> von </w:t>
      </w:r>
      <w:proofErr w:type="spellStart"/>
      <w:r>
        <w:t>bedrangen</w:t>
      </w:r>
      <w:proofErr w:type="spellEnd"/>
      <w:r>
        <w:br/>
        <w:t xml:space="preserve">als </w:t>
      </w:r>
      <w:proofErr w:type="spellStart"/>
      <w:r>
        <w:t>geschmeltzt</w:t>
      </w:r>
      <w:proofErr w:type="spellEnd"/>
      <w:r>
        <w:t xml:space="preserve"> wachs ist </w:t>
      </w:r>
      <w:proofErr w:type="spellStart"/>
      <w:r>
        <w:t>zurgangen</w:t>
      </w:r>
      <w:proofErr w:type="spellEnd"/>
      <w:r>
        <w:t>;</w:t>
      </w:r>
      <w:r>
        <w:br/>
      </w:r>
      <w:proofErr w:type="spellStart"/>
      <w:r>
        <w:t>eym</w:t>
      </w:r>
      <w:proofErr w:type="spellEnd"/>
      <w:r>
        <w:t xml:space="preserve"> </w:t>
      </w:r>
      <w:proofErr w:type="spellStart"/>
      <w:r>
        <w:t>scherben</w:t>
      </w:r>
      <w:proofErr w:type="spellEnd"/>
      <w:r>
        <w:t xml:space="preserve"> </w:t>
      </w:r>
      <w:proofErr w:type="spellStart"/>
      <w:r>
        <w:t>gleych</w:t>
      </w:r>
      <w:proofErr w:type="spellEnd"/>
      <w:r>
        <w:t xml:space="preserve"> </w:t>
      </w:r>
      <w:proofErr w:type="spellStart"/>
      <w:r>
        <w:t>meyn</w:t>
      </w:r>
      <w:proofErr w:type="spellEnd"/>
      <w:r>
        <w:t xml:space="preserve"> </w:t>
      </w:r>
      <w:proofErr w:type="spellStart"/>
      <w:r>
        <w:t>kreffte</w:t>
      </w:r>
      <w:proofErr w:type="spellEnd"/>
      <w:r>
        <w:t>,</w:t>
      </w:r>
      <w:r>
        <w:br/>
      </w:r>
      <w:proofErr w:type="spellStart"/>
      <w:r>
        <w:t>meyn</w:t>
      </w:r>
      <w:proofErr w:type="spellEnd"/>
      <w:r>
        <w:t xml:space="preserve"> </w:t>
      </w:r>
      <w:proofErr w:type="spellStart"/>
      <w:r>
        <w:t>zung</w:t>
      </w:r>
      <w:proofErr w:type="spellEnd"/>
      <w:r>
        <w:t xml:space="preserve"> ist </w:t>
      </w:r>
      <w:proofErr w:type="spellStart"/>
      <w:r>
        <w:t>angeheffte</w:t>
      </w:r>
      <w:proofErr w:type="spellEnd"/>
      <w:r>
        <w:t>,</w:t>
      </w:r>
      <w:r>
        <w:br/>
        <w:t xml:space="preserve">steck </w:t>
      </w:r>
      <w:proofErr w:type="spellStart"/>
      <w:r>
        <w:t>ym</w:t>
      </w:r>
      <w:proofErr w:type="spellEnd"/>
      <w:r>
        <w:t xml:space="preserve"> todt</w:t>
      </w:r>
      <w:r>
        <w:br/>
        <w:t>und höchster not;</w:t>
      </w:r>
      <w:r>
        <w:br/>
      </w:r>
      <w:proofErr w:type="spellStart"/>
      <w:r>
        <w:t>vil</w:t>
      </w:r>
      <w:proofErr w:type="spellEnd"/>
      <w:r>
        <w:t xml:space="preserve"> </w:t>
      </w:r>
      <w:proofErr w:type="spellStart"/>
      <w:r>
        <w:t>hund</w:t>
      </w:r>
      <w:proofErr w:type="spellEnd"/>
      <w:r>
        <w:t xml:space="preserve"> </w:t>
      </w:r>
      <w:proofErr w:type="spellStart"/>
      <w:r>
        <w:t>czuring</w:t>
      </w:r>
      <w:proofErr w:type="spellEnd"/>
      <w:r>
        <w:t xml:space="preserve"> </w:t>
      </w:r>
      <w:proofErr w:type="spellStart"/>
      <w:r>
        <w:t>umb</w:t>
      </w:r>
      <w:proofErr w:type="spellEnd"/>
      <w:r>
        <w:t xml:space="preserve"> mich </w:t>
      </w:r>
      <w:proofErr w:type="spellStart"/>
      <w:r>
        <w:t>lauffen</w:t>
      </w:r>
      <w:proofErr w:type="spellEnd"/>
      <w:r>
        <w:t>;</w:t>
      </w:r>
      <w:r>
        <w:br/>
      </w:r>
      <w:proofErr w:type="spellStart"/>
      <w:r>
        <w:t>dy</w:t>
      </w:r>
      <w:proofErr w:type="spellEnd"/>
      <w:r>
        <w:t xml:space="preserve"> bösen </w:t>
      </w:r>
      <w:proofErr w:type="spellStart"/>
      <w:r>
        <w:t>hauffen</w:t>
      </w:r>
      <w:proofErr w:type="spellEnd"/>
      <w:r>
        <w:br/>
      </w:r>
      <w:proofErr w:type="spellStart"/>
      <w:r>
        <w:t>hend</w:t>
      </w:r>
      <w:proofErr w:type="spellEnd"/>
      <w:r>
        <w:t xml:space="preserve"> </w:t>
      </w:r>
      <w:proofErr w:type="spellStart"/>
      <w:r>
        <w:t>füß</w:t>
      </w:r>
      <w:proofErr w:type="spellEnd"/>
      <w:r>
        <w:t xml:space="preserve"> haben</w:t>
      </w:r>
      <w:r>
        <w:br/>
        <w:t>mir durchgraben,</w:t>
      </w:r>
      <w:r>
        <w:br/>
      </w:r>
      <w:proofErr w:type="spellStart"/>
      <w:r>
        <w:t>böß</w:t>
      </w:r>
      <w:proofErr w:type="spellEnd"/>
      <w:r>
        <w:t xml:space="preserve"> lohn gaben.</w:t>
      </w:r>
    </w:p>
    <w:p w14:paraId="78DC68EB" w14:textId="77777777" w:rsidR="009B1618" w:rsidRDefault="009B1618" w:rsidP="009B1618">
      <w:pPr>
        <w:pStyle w:val="StandardWeb"/>
      </w:pPr>
      <w:r>
        <w:t xml:space="preserve">4. Meyn </w:t>
      </w:r>
      <w:proofErr w:type="spellStart"/>
      <w:r>
        <w:t>payn</w:t>
      </w:r>
      <w:proofErr w:type="spellEnd"/>
      <w:r>
        <w:t xml:space="preserve"> macht ich </w:t>
      </w:r>
      <w:proofErr w:type="spellStart"/>
      <w:r>
        <w:t>zelen</w:t>
      </w:r>
      <w:proofErr w:type="spellEnd"/>
      <w:r>
        <w:t>,</w:t>
      </w:r>
      <w:r>
        <w:br/>
      </w:r>
      <w:proofErr w:type="spellStart"/>
      <w:r>
        <w:t>yhrs</w:t>
      </w:r>
      <w:proofErr w:type="spellEnd"/>
      <w:r>
        <w:t xml:space="preserve"> </w:t>
      </w:r>
      <w:proofErr w:type="spellStart"/>
      <w:r>
        <w:t>gesichts</w:t>
      </w:r>
      <w:proofErr w:type="spellEnd"/>
      <w:r>
        <w:t xml:space="preserve"> </w:t>
      </w:r>
      <w:proofErr w:type="spellStart"/>
      <w:r>
        <w:t>grym</w:t>
      </w:r>
      <w:proofErr w:type="spellEnd"/>
      <w:r>
        <w:t xml:space="preserve"> </w:t>
      </w:r>
      <w:proofErr w:type="spellStart"/>
      <w:r>
        <w:t>thet</w:t>
      </w:r>
      <w:proofErr w:type="spellEnd"/>
      <w:r>
        <w:t xml:space="preserve"> mich </w:t>
      </w:r>
      <w:proofErr w:type="spellStart"/>
      <w:r>
        <w:t>quelen</w:t>
      </w:r>
      <w:proofErr w:type="spellEnd"/>
      <w:r>
        <w:t>,</w:t>
      </w:r>
      <w:r>
        <w:br/>
      </w:r>
      <w:proofErr w:type="spellStart"/>
      <w:r>
        <w:t>sy</w:t>
      </w:r>
      <w:proofErr w:type="spellEnd"/>
      <w:r>
        <w:t xml:space="preserve"> </w:t>
      </w:r>
      <w:proofErr w:type="spellStart"/>
      <w:r>
        <w:t>teylten</w:t>
      </w:r>
      <w:proofErr w:type="spellEnd"/>
      <w:r>
        <w:t xml:space="preserve"> </w:t>
      </w:r>
      <w:proofErr w:type="spellStart"/>
      <w:r>
        <w:t>meyne</w:t>
      </w:r>
      <w:proofErr w:type="spellEnd"/>
      <w:r>
        <w:t xml:space="preserve"> </w:t>
      </w:r>
      <w:proofErr w:type="spellStart"/>
      <w:r>
        <w:t>kleydung</w:t>
      </w:r>
      <w:proofErr w:type="spellEnd"/>
      <w:r>
        <w:t>,</w:t>
      </w:r>
      <w:r>
        <w:br/>
        <w:t xml:space="preserve">daß </w:t>
      </w:r>
      <w:proofErr w:type="spellStart"/>
      <w:r>
        <w:t>loß</w:t>
      </w:r>
      <w:proofErr w:type="spellEnd"/>
      <w:r>
        <w:t xml:space="preserve"> war </w:t>
      </w:r>
      <w:proofErr w:type="spellStart"/>
      <w:r>
        <w:t>yhr</w:t>
      </w:r>
      <w:proofErr w:type="spellEnd"/>
      <w:r>
        <w:t xml:space="preserve"> </w:t>
      </w:r>
      <w:proofErr w:type="spellStart"/>
      <w:r>
        <w:t>entscheidung</w:t>
      </w:r>
      <w:proofErr w:type="spellEnd"/>
      <w:r>
        <w:br/>
      </w:r>
      <w:proofErr w:type="spellStart"/>
      <w:r>
        <w:t>umb</w:t>
      </w:r>
      <w:proofErr w:type="spellEnd"/>
      <w:r>
        <w:t xml:space="preserve"> </w:t>
      </w:r>
      <w:proofErr w:type="spellStart"/>
      <w:r>
        <w:t>eyn</w:t>
      </w:r>
      <w:proofErr w:type="spellEnd"/>
      <w:r>
        <w:t xml:space="preserve"> </w:t>
      </w:r>
      <w:proofErr w:type="spellStart"/>
      <w:r>
        <w:t>kleyd</w:t>
      </w:r>
      <w:proofErr w:type="spellEnd"/>
      <w:r>
        <w:t>,</w:t>
      </w:r>
      <w:r>
        <w:br/>
        <w:t xml:space="preserve">on </w:t>
      </w:r>
      <w:proofErr w:type="spellStart"/>
      <w:r>
        <w:t>neth</w:t>
      </w:r>
      <w:proofErr w:type="spellEnd"/>
      <w:r>
        <w:t xml:space="preserve"> </w:t>
      </w:r>
      <w:proofErr w:type="spellStart"/>
      <w:r>
        <w:t>bereyt</w:t>
      </w:r>
      <w:proofErr w:type="spellEnd"/>
      <w:r>
        <w:t>;</w:t>
      </w:r>
      <w:r>
        <w:br/>
        <w:t xml:space="preserve">o </w:t>
      </w:r>
      <w:proofErr w:type="spellStart"/>
      <w:r>
        <w:t>herr</w:t>
      </w:r>
      <w:proofErr w:type="spellEnd"/>
      <w:r>
        <w:t xml:space="preserve">, du </w:t>
      </w:r>
      <w:proofErr w:type="spellStart"/>
      <w:r>
        <w:t>tröster</w:t>
      </w:r>
      <w:proofErr w:type="spellEnd"/>
      <w:r>
        <w:t xml:space="preserve"> der schwachen,</w:t>
      </w:r>
      <w:r>
        <w:br/>
      </w:r>
      <w:proofErr w:type="spellStart"/>
      <w:r>
        <w:t>hilff</w:t>
      </w:r>
      <w:proofErr w:type="spellEnd"/>
      <w:r>
        <w:t>, das wir wachen,</w:t>
      </w:r>
      <w:r>
        <w:br/>
        <w:t xml:space="preserve">durch </w:t>
      </w:r>
      <w:proofErr w:type="spellStart"/>
      <w:r>
        <w:t>deyn</w:t>
      </w:r>
      <w:proofErr w:type="spellEnd"/>
      <w:r>
        <w:t xml:space="preserve"> sterben</w:t>
      </w:r>
      <w:r>
        <w:br/>
      </w:r>
      <w:proofErr w:type="spellStart"/>
      <w:r>
        <w:t>nit</w:t>
      </w:r>
      <w:proofErr w:type="spellEnd"/>
      <w:r>
        <w:t xml:space="preserve"> verderben,</w:t>
      </w:r>
      <w:r>
        <w:br/>
      </w:r>
      <w:proofErr w:type="spellStart"/>
      <w:r>
        <w:t>gnad</w:t>
      </w:r>
      <w:proofErr w:type="spellEnd"/>
      <w:r>
        <w:t xml:space="preserve"> erwerben.</w:t>
      </w:r>
    </w:p>
    <w:p w14:paraId="5AB4AFFE" w14:textId="62A3EB5D" w:rsidR="009B1618" w:rsidRDefault="009B1618" w:rsidP="00D02054">
      <w:pPr>
        <w:pStyle w:val="berschrift1"/>
      </w:pPr>
      <w:r>
        <w:rPr>
          <w:rStyle w:val="screen-reader-text"/>
        </w:rPr>
        <w:t xml:space="preserve">Der Hymnus: Gloria </w:t>
      </w:r>
      <w:proofErr w:type="spellStart"/>
      <w:r>
        <w:rPr>
          <w:rStyle w:val="screen-reader-text"/>
        </w:rPr>
        <w:t>laus</w:t>
      </w:r>
      <w:proofErr w:type="spellEnd"/>
      <w:r>
        <w:rPr>
          <w:rStyle w:val="screen-reader-text"/>
        </w:rPr>
        <w:t xml:space="preserve">, der am </w:t>
      </w:r>
      <w:proofErr w:type="spellStart"/>
      <w:r>
        <w:rPr>
          <w:rStyle w:val="screen-reader-text"/>
        </w:rPr>
        <w:t>Palmtag</w:t>
      </w:r>
      <w:proofErr w:type="spellEnd"/>
      <w:r>
        <w:rPr>
          <w:rStyle w:val="screen-reader-text"/>
        </w:rPr>
        <w:t xml:space="preserve"> gesungen würd, verdeutscht</w:t>
      </w:r>
      <w:r>
        <w:t xml:space="preserve"> </w:t>
      </w:r>
    </w:p>
    <w:p w14:paraId="1FB57F9A" w14:textId="77777777" w:rsidR="009B1618" w:rsidRDefault="009B1618" w:rsidP="009B1618">
      <w:pPr>
        <w:pStyle w:val="StandardWeb"/>
      </w:pPr>
      <w:r>
        <w:t xml:space="preserve">1. Glory </w:t>
      </w:r>
      <w:proofErr w:type="spellStart"/>
      <w:r>
        <w:t>unnd</w:t>
      </w:r>
      <w:proofErr w:type="spellEnd"/>
      <w:r>
        <w:t xml:space="preserve"> ehr sey dir </w:t>
      </w:r>
      <w:proofErr w:type="spellStart"/>
      <w:r>
        <w:t>sennfmüttiger</w:t>
      </w:r>
      <w:proofErr w:type="spellEnd"/>
      <w:r>
        <w:t xml:space="preserve"> </w:t>
      </w:r>
      <w:proofErr w:type="spellStart"/>
      <w:r>
        <w:t>köng</w:t>
      </w:r>
      <w:proofErr w:type="spellEnd"/>
      <w:r>
        <w:t xml:space="preserve"> Christe, unser </w:t>
      </w:r>
      <w:proofErr w:type="spellStart"/>
      <w:r>
        <w:t>erlöser</w:t>
      </w:r>
      <w:proofErr w:type="spellEnd"/>
      <w:r>
        <w:t xml:space="preserve">, dem </w:t>
      </w:r>
      <w:proofErr w:type="spellStart"/>
      <w:r>
        <w:t>Israhel</w:t>
      </w:r>
      <w:proofErr w:type="spellEnd"/>
      <w:r>
        <w:t xml:space="preserve"> </w:t>
      </w:r>
      <w:proofErr w:type="spellStart"/>
      <w:r>
        <w:t>palmen</w:t>
      </w:r>
      <w:proofErr w:type="spellEnd"/>
      <w:r>
        <w:t xml:space="preserve"> streut und singt hosianna.</w:t>
      </w:r>
    </w:p>
    <w:p w14:paraId="10ECECAC" w14:textId="77777777" w:rsidR="009B1618" w:rsidRDefault="009B1618" w:rsidP="009B1618">
      <w:pPr>
        <w:pStyle w:val="StandardWeb"/>
      </w:pPr>
      <w:r>
        <w:t xml:space="preserve">2. </w:t>
      </w:r>
      <w:proofErr w:type="spellStart"/>
      <w:r>
        <w:t>Israhels</w:t>
      </w:r>
      <w:proofErr w:type="spellEnd"/>
      <w:r>
        <w:t xml:space="preserve"> </w:t>
      </w:r>
      <w:proofErr w:type="spellStart"/>
      <w:r>
        <w:t>bistu</w:t>
      </w:r>
      <w:proofErr w:type="spellEnd"/>
      <w:r>
        <w:t xml:space="preserve"> </w:t>
      </w:r>
      <w:proofErr w:type="spellStart"/>
      <w:r>
        <w:t>köng</w:t>
      </w:r>
      <w:proofErr w:type="spellEnd"/>
      <w:r>
        <w:t xml:space="preserve">, nach dem </w:t>
      </w:r>
      <w:proofErr w:type="spellStart"/>
      <w:r>
        <w:t>fleysch</w:t>
      </w:r>
      <w:proofErr w:type="spellEnd"/>
      <w:r>
        <w:t xml:space="preserve"> </w:t>
      </w:r>
      <w:proofErr w:type="spellStart"/>
      <w:r>
        <w:t>köng</w:t>
      </w:r>
      <w:proofErr w:type="spellEnd"/>
      <w:r>
        <w:t xml:space="preserve"> Davids </w:t>
      </w:r>
      <w:proofErr w:type="spellStart"/>
      <w:r>
        <w:t>sohn</w:t>
      </w:r>
      <w:proofErr w:type="spellEnd"/>
      <w:r>
        <w:t xml:space="preserve"> geboren, der du </w:t>
      </w:r>
      <w:proofErr w:type="spellStart"/>
      <w:r>
        <w:t>kumpst</w:t>
      </w:r>
      <w:proofErr w:type="spellEnd"/>
      <w:r>
        <w:t xml:space="preserve"> </w:t>
      </w:r>
      <w:proofErr w:type="spellStart"/>
      <w:r>
        <w:t>yns</w:t>
      </w:r>
      <w:proofErr w:type="spellEnd"/>
      <w:r>
        <w:t xml:space="preserve"> Herrn </w:t>
      </w:r>
      <w:proofErr w:type="spellStart"/>
      <w:r>
        <w:t>namen</w:t>
      </w:r>
      <w:proofErr w:type="spellEnd"/>
      <w:r>
        <w:t xml:space="preserve">, </w:t>
      </w:r>
      <w:proofErr w:type="spellStart"/>
      <w:r>
        <w:t>gsandt</w:t>
      </w:r>
      <w:proofErr w:type="spellEnd"/>
      <w:r>
        <w:t xml:space="preserve"> von </w:t>
      </w:r>
      <w:proofErr w:type="spellStart"/>
      <w:r>
        <w:t>Got</w:t>
      </w:r>
      <w:proofErr w:type="spellEnd"/>
      <w:r>
        <w:t xml:space="preserve"> und </w:t>
      </w:r>
      <w:proofErr w:type="spellStart"/>
      <w:r>
        <w:t>Benedeyet</w:t>
      </w:r>
      <w:proofErr w:type="spellEnd"/>
      <w:r>
        <w:t>.</w:t>
      </w:r>
      <w:r>
        <w:br/>
        <w:t>Glory und ehr ec.</w:t>
      </w:r>
    </w:p>
    <w:p w14:paraId="6C403F06" w14:textId="77777777" w:rsidR="009B1618" w:rsidRDefault="009B1618" w:rsidP="009B1618">
      <w:pPr>
        <w:pStyle w:val="StandardWeb"/>
      </w:pPr>
      <w:r>
        <w:t xml:space="preserve">3. Dy </w:t>
      </w:r>
      <w:proofErr w:type="spellStart"/>
      <w:r>
        <w:t>seylgen</w:t>
      </w:r>
      <w:proofErr w:type="spellEnd"/>
      <w:r>
        <w:t xml:space="preserve"> </w:t>
      </w:r>
      <w:proofErr w:type="spellStart"/>
      <w:r>
        <w:t>yhm</w:t>
      </w:r>
      <w:proofErr w:type="spellEnd"/>
      <w:r>
        <w:t xml:space="preserve"> </w:t>
      </w:r>
      <w:proofErr w:type="spellStart"/>
      <w:r>
        <w:t>Hymel</w:t>
      </w:r>
      <w:proofErr w:type="spellEnd"/>
      <w:r>
        <w:t xml:space="preserve">, thun dich </w:t>
      </w:r>
      <w:proofErr w:type="spellStart"/>
      <w:r>
        <w:t>stetlich</w:t>
      </w:r>
      <w:proofErr w:type="spellEnd"/>
      <w:r>
        <w:t xml:space="preserve"> loben </w:t>
      </w:r>
      <w:proofErr w:type="spellStart"/>
      <w:r>
        <w:t>ynn</w:t>
      </w:r>
      <w:proofErr w:type="spellEnd"/>
      <w:r>
        <w:t xml:space="preserve"> der höhe, und der </w:t>
      </w:r>
      <w:proofErr w:type="spellStart"/>
      <w:r>
        <w:t>mensch</w:t>
      </w:r>
      <w:proofErr w:type="spellEnd"/>
      <w:r>
        <w:t xml:space="preserve"> </w:t>
      </w:r>
      <w:proofErr w:type="spellStart"/>
      <w:r>
        <w:t>hy</w:t>
      </w:r>
      <w:proofErr w:type="spellEnd"/>
      <w:r>
        <w:t xml:space="preserve"> </w:t>
      </w:r>
      <w:proofErr w:type="spellStart"/>
      <w:r>
        <w:t>auff</w:t>
      </w:r>
      <w:proofErr w:type="spellEnd"/>
      <w:r>
        <w:t xml:space="preserve"> erden, darzu all </w:t>
      </w:r>
      <w:proofErr w:type="spellStart"/>
      <w:r>
        <w:t>deyn</w:t>
      </w:r>
      <w:proofErr w:type="spellEnd"/>
      <w:r>
        <w:t xml:space="preserve"> gut </w:t>
      </w:r>
      <w:proofErr w:type="spellStart"/>
      <w:r>
        <w:t>geschöpffe</w:t>
      </w:r>
      <w:proofErr w:type="spellEnd"/>
      <w:r>
        <w:t>.</w:t>
      </w:r>
      <w:r>
        <w:br/>
        <w:t>Glory und ehr ec.</w:t>
      </w:r>
    </w:p>
    <w:p w14:paraId="77BEC063" w14:textId="77777777" w:rsidR="009B1618" w:rsidRDefault="009B1618" w:rsidP="009B1618">
      <w:pPr>
        <w:pStyle w:val="StandardWeb"/>
      </w:pPr>
      <w:r>
        <w:t xml:space="preserve">4. Das Jüdisch </w:t>
      </w:r>
      <w:proofErr w:type="spellStart"/>
      <w:r>
        <w:t>volck</w:t>
      </w:r>
      <w:proofErr w:type="spellEnd"/>
      <w:r>
        <w:t xml:space="preserve"> </w:t>
      </w:r>
      <w:proofErr w:type="spellStart"/>
      <w:r>
        <w:t>kumpt</w:t>
      </w:r>
      <w:proofErr w:type="spellEnd"/>
      <w:r>
        <w:t xml:space="preserve"> dir entgegen mit grünen </w:t>
      </w:r>
      <w:proofErr w:type="spellStart"/>
      <w:r>
        <w:t>palmen</w:t>
      </w:r>
      <w:proofErr w:type="spellEnd"/>
      <w:r>
        <w:t xml:space="preserve"> </w:t>
      </w:r>
      <w:proofErr w:type="spellStart"/>
      <w:r>
        <w:t>czweygen</w:t>
      </w:r>
      <w:proofErr w:type="spellEnd"/>
      <w:r>
        <w:t xml:space="preserve">, wir streuen </w:t>
      </w:r>
      <w:proofErr w:type="spellStart"/>
      <w:r>
        <w:t>unther</w:t>
      </w:r>
      <w:proofErr w:type="spellEnd"/>
      <w:r>
        <w:t xml:space="preserve"> </w:t>
      </w:r>
      <w:proofErr w:type="spellStart"/>
      <w:r>
        <w:t>deyn</w:t>
      </w:r>
      <w:proofErr w:type="spellEnd"/>
      <w:r>
        <w:t xml:space="preserve"> </w:t>
      </w:r>
      <w:proofErr w:type="spellStart"/>
      <w:r>
        <w:t>füß</w:t>
      </w:r>
      <w:proofErr w:type="spellEnd"/>
      <w:r>
        <w:t xml:space="preserve">, all unser </w:t>
      </w:r>
      <w:proofErr w:type="spellStart"/>
      <w:r>
        <w:t>begird</w:t>
      </w:r>
      <w:proofErr w:type="spellEnd"/>
      <w:r>
        <w:t xml:space="preserve"> und willen.</w:t>
      </w:r>
      <w:r>
        <w:br/>
        <w:t>Glory und ehr ec.</w:t>
      </w:r>
    </w:p>
    <w:p w14:paraId="6BE795DD" w14:textId="77777777" w:rsidR="009B1618" w:rsidRDefault="009B1618" w:rsidP="009B1618">
      <w:pPr>
        <w:pStyle w:val="StandardWeb"/>
      </w:pPr>
      <w:r>
        <w:t xml:space="preserve">5. Dy lobten dich </w:t>
      </w:r>
      <w:proofErr w:type="spellStart"/>
      <w:r>
        <w:t>herre</w:t>
      </w:r>
      <w:proofErr w:type="spellEnd"/>
      <w:r>
        <w:t xml:space="preserve">, als du </w:t>
      </w:r>
      <w:proofErr w:type="spellStart"/>
      <w:r>
        <w:t>ytzt</w:t>
      </w:r>
      <w:proofErr w:type="spellEnd"/>
      <w:r>
        <w:t xml:space="preserve"> den todt hast </w:t>
      </w:r>
      <w:proofErr w:type="spellStart"/>
      <w:r>
        <w:t>leyden</w:t>
      </w:r>
      <w:proofErr w:type="spellEnd"/>
      <w:r>
        <w:t xml:space="preserve"> sollen, wir loben dich </w:t>
      </w:r>
      <w:proofErr w:type="spellStart"/>
      <w:r>
        <w:t>gesigten</w:t>
      </w:r>
      <w:proofErr w:type="spellEnd"/>
      <w:r>
        <w:t xml:space="preserve">, der unsterblich </w:t>
      </w:r>
      <w:proofErr w:type="spellStart"/>
      <w:r>
        <w:t>ytzt</w:t>
      </w:r>
      <w:proofErr w:type="spellEnd"/>
      <w:r>
        <w:t xml:space="preserve"> </w:t>
      </w:r>
      <w:proofErr w:type="spellStart"/>
      <w:r>
        <w:t>regirest</w:t>
      </w:r>
      <w:proofErr w:type="spellEnd"/>
      <w:r>
        <w:t>.</w:t>
      </w:r>
      <w:r>
        <w:br/>
        <w:t>Glory und ehr ec.</w:t>
      </w:r>
    </w:p>
    <w:p w14:paraId="2E6D41E3" w14:textId="77777777" w:rsidR="009B1618" w:rsidRDefault="009B1618" w:rsidP="009B1618">
      <w:pPr>
        <w:pStyle w:val="StandardWeb"/>
      </w:pPr>
      <w:r>
        <w:t xml:space="preserve">6. Diß lob </w:t>
      </w:r>
      <w:proofErr w:type="spellStart"/>
      <w:r>
        <w:t>deynes</w:t>
      </w:r>
      <w:proofErr w:type="spellEnd"/>
      <w:r>
        <w:t xml:space="preserve"> </w:t>
      </w:r>
      <w:proofErr w:type="spellStart"/>
      <w:r>
        <w:t>volckes</w:t>
      </w:r>
      <w:proofErr w:type="spellEnd"/>
      <w:r>
        <w:t xml:space="preserve">, hat </w:t>
      </w:r>
      <w:proofErr w:type="spellStart"/>
      <w:r>
        <w:t>dy</w:t>
      </w:r>
      <w:proofErr w:type="spellEnd"/>
      <w:r>
        <w:t xml:space="preserve"> </w:t>
      </w:r>
      <w:proofErr w:type="spellStart"/>
      <w:r>
        <w:t>phariseer</w:t>
      </w:r>
      <w:proofErr w:type="spellEnd"/>
      <w:r>
        <w:t xml:space="preserve"> hart verdrossen, </w:t>
      </w:r>
      <w:proofErr w:type="spellStart"/>
      <w:r>
        <w:t>herr</w:t>
      </w:r>
      <w:proofErr w:type="spellEnd"/>
      <w:r>
        <w:t xml:space="preserve"> </w:t>
      </w:r>
      <w:proofErr w:type="spellStart"/>
      <w:r>
        <w:t>sterck</w:t>
      </w:r>
      <w:proofErr w:type="spellEnd"/>
      <w:r>
        <w:t xml:space="preserve"> uns, das wir </w:t>
      </w:r>
      <w:proofErr w:type="spellStart"/>
      <w:r>
        <w:t>deyn</w:t>
      </w:r>
      <w:proofErr w:type="spellEnd"/>
      <w:r>
        <w:t xml:space="preserve"> lob, vor den </w:t>
      </w:r>
      <w:proofErr w:type="spellStart"/>
      <w:r>
        <w:t>menschen</w:t>
      </w:r>
      <w:proofErr w:type="spellEnd"/>
      <w:r>
        <w:t xml:space="preserve"> frey bekennen.</w:t>
      </w:r>
      <w:r>
        <w:br/>
        <w:t>Glory und ehr ec.</w:t>
      </w:r>
    </w:p>
    <w:p w14:paraId="098DCB65" w14:textId="45892D32" w:rsidR="009B1618" w:rsidRDefault="009B1618" w:rsidP="00D02054">
      <w:pPr>
        <w:pStyle w:val="berschrift1"/>
      </w:pPr>
      <w:r>
        <w:rPr>
          <w:rStyle w:val="screen-reader-text"/>
        </w:rPr>
        <w:t xml:space="preserve">Der Hymnus Rex Christe </w:t>
      </w:r>
      <w:proofErr w:type="spellStart"/>
      <w:r>
        <w:rPr>
          <w:rStyle w:val="screen-reader-text"/>
        </w:rPr>
        <w:t>factor</w:t>
      </w:r>
      <w:proofErr w:type="spellEnd"/>
      <w:r>
        <w:rPr>
          <w:rStyle w:val="screen-reader-text"/>
        </w:rPr>
        <w:t xml:space="preserve"> </w:t>
      </w:r>
      <w:proofErr w:type="spellStart"/>
      <w:r>
        <w:rPr>
          <w:rStyle w:val="screen-reader-text"/>
        </w:rPr>
        <w:t>omnium</w:t>
      </w:r>
      <w:proofErr w:type="spellEnd"/>
      <w:r>
        <w:rPr>
          <w:rStyle w:val="screen-reader-text"/>
        </w:rPr>
        <w:t xml:space="preserve"> verdeutscht,</w:t>
      </w:r>
      <w:r>
        <w:t xml:space="preserve"> </w:t>
      </w:r>
    </w:p>
    <w:p w14:paraId="3B03134D" w14:textId="77777777" w:rsidR="009B1618" w:rsidRDefault="009B1618" w:rsidP="009B1618">
      <w:pPr>
        <w:pStyle w:val="StandardWeb"/>
      </w:pPr>
      <w:r>
        <w:t xml:space="preserve">1. </w:t>
      </w:r>
      <w:proofErr w:type="spellStart"/>
      <w:r>
        <w:t>Köng</w:t>
      </w:r>
      <w:proofErr w:type="spellEnd"/>
      <w:r>
        <w:t xml:space="preserve"> Christe, </w:t>
      </w:r>
      <w:proofErr w:type="spellStart"/>
      <w:r>
        <w:t>got</w:t>
      </w:r>
      <w:proofErr w:type="spellEnd"/>
      <w:r>
        <w:t xml:space="preserve"> des </w:t>
      </w:r>
      <w:proofErr w:type="spellStart"/>
      <w:r>
        <w:t>vatters</w:t>
      </w:r>
      <w:proofErr w:type="spellEnd"/>
      <w:r>
        <w:t xml:space="preserve"> </w:t>
      </w:r>
      <w:proofErr w:type="spellStart"/>
      <w:r>
        <w:t>wort</w:t>
      </w:r>
      <w:proofErr w:type="spellEnd"/>
      <w:r>
        <w:t>,</w:t>
      </w:r>
      <w:r>
        <w:br/>
        <w:t xml:space="preserve">licht, </w:t>
      </w:r>
      <w:proofErr w:type="spellStart"/>
      <w:r>
        <w:t>warheit</w:t>
      </w:r>
      <w:proofErr w:type="spellEnd"/>
      <w:r>
        <w:t xml:space="preserve"> und des </w:t>
      </w:r>
      <w:proofErr w:type="spellStart"/>
      <w:r>
        <w:t>lebens</w:t>
      </w:r>
      <w:proofErr w:type="spellEnd"/>
      <w:r>
        <w:t xml:space="preserve"> </w:t>
      </w:r>
      <w:proofErr w:type="spellStart"/>
      <w:r>
        <w:t>pfort</w:t>
      </w:r>
      <w:proofErr w:type="spellEnd"/>
      <w:r>
        <w:t>,</w:t>
      </w:r>
      <w:r>
        <w:br/>
        <w:t xml:space="preserve">durch dich, </w:t>
      </w:r>
      <w:proofErr w:type="spellStart"/>
      <w:r>
        <w:t>herr</w:t>
      </w:r>
      <w:proofErr w:type="spellEnd"/>
      <w:r>
        <w:t xml:space="preserve">, all ding </w:t>
      </w:r>
      <w:proofErr w:type="spellStart"/>
      <w:r>
        <w:t>gschaffen</w:t>
      </w:r>
      <w:proofErr w:type="spellEnd"/>
      <w:r>
        <w:t xml:space="preserve"> </w:t>
      </w:r>
      <w:proofErr w:type="spellStart"/>
      <w:r>
        <w:t>sindt</w:t>
      </w:r>
      <w:proofErr w:type="spellEnd"/>
      <w:r>
        <w:t>,</w:t>
      </w:r>
      <w:r>
        <w:br/>
        <w:t xml:space="preserve">mach uns mit dir </w:t>
      </w:r>
      <w:proofErr w:type="spellStart"/>
      <w:r>
        <w:t>deyns</w:t>
      </w:r>
      <w:proofErr w:type="spellEnd"/>
      <w:r>
        <w:t xml:space="preserve"> </w:t>
      </w:r>
      <w:proofErr w:type="spellStart"/>
      <w:r>
        <w:t>vaters</w:t>
      </w:r>
      <w:proofErr w:type="spellEnd"/>
      <w:r>
        <w:t xml:space="preserve"> </w:t>
      </w:r>
      <w:proofErr w:type="spellStart"/>
      <w:r>
        <w:t>kyndt</w:t>
      </w:r>
      <w:proofErr w:type="spellEnd"/>
      <w:r>
        <w:t>.</w:t>
      </w:r>
    </w:p>
    <w:p w14:paraId="0008535C" w14:textId="77777777" w:rsidR="009B1618" w:rsidRDefault="009B1618" w:rsidP="009B1618">
      <w:pPr>
        <w:pStyle w:val="StandardWeb"/>
      </w:pPr>
      <w:r>
        <w:t xml:space="preserve">2. Der du hast </w:t>
      </w:r>
      <w:proofErr w:type="spellStart"/>
      <w:r>
        <w:t>gwalt</w:t>
      </w:r>
      <w:proofErr w:type="spellEnd"/>
      <w:r>
        <w:t xml:space="preserve"> </w:t>
      </w:r>
      <w:proofErr w:type="spellStart"/>
      <w:r>
        <w:t>hymels</w:t>
      </w:r>
      <w:proofErr w:type="spellEnd"/>
      <w:r>
        <w:t xml:space="preserve"> und </w:t>
      </w:r>
      <w:proofErr w:type="spellStart"/>
      <w:r>
        <w:t>erd</w:t>
      </w:r>
      <w:proofErr w:type="spellEnd"/>
      <w:r>
        <w:t>,</w:t>
      </w:r>
      <w:r>
        <w:br/>
      </w:r>
      <w:proofErr w:type="spellStart"/>
      <w:r>
        <w:t>wolst</w:t>
      </w:r>
      <w:proofErr w:type="spellEnd"/>
      <w:r>
        <w:t xml:space="preserve"> von </w:t>
      </w:r>
      <w:proofErr w:type="spellStart"/>
      <w:r>
        <w:t>eym</w:t>
      </w:r>
      <w:proofErr w:type="spellEnd"/>
      <w:r>
        <w:t xml:space="preserve"> </w:t>
      </w:r>
      <w:proofErr w:type="spellStart"/>
      <w:r>
        <w:t>weyb</w:t>
      </w:r>
      <w:proofErr w:type="spellEnd"/>
      <w:r>
        <w:t xml:space="preserve"> geboren </w:t>
      </w:r>
      <w:proofErr w:type="spellStart"/>
      <w:r>
        <w:t>werd</w:t>
      </w:r>
      <w:proofErr w:type="spellEnd"/>
      <w:r>
        <w:t>,</w:t>
      </w:r>
      <w:r>
        <w:br/>
        <w:t xml:space="preserve">uns </w:t>
      </w:r>
      <w:proofErr w:type="spellStart"/>
      <w:r>
        <w:t>gleych</w:t>
      </w:r>
      <w:proofErr w:type="spellEnd"/>
      <w:r>
        <w:t xml:space="preserve"> versucht on alle </w:t>
      </w:r>
      <w:proofErr w:type="spellStart"/>
      <w:r>
        <w:t>sund</w:t>
      </w:r>
      <w:proofErr w:type="spellEnd"/>
      <w:r>
        <w:t>,</w:t>
      </w:r>
      <w:r>
        <w:br/>
        <w:t xml:space="preserve">das unser armes </w:t>
      </w:r>
      <w:proofErr w:type="spellStart"/>
      <w:r>
        <w:t>fleysch</w:t>
      </w:r>
      <w:proofErr w:type="spellEnd"/>
      <w:r>
        <w:t xml:space="preserve"> </w:t>
      </w:r>
      <w:proofErr w:type="spellStart"/>
      <w:r>
        <w:t>trost</w:t>
      </w:r>
      <w:proofErr w:type="spellEnd"/>
      <w:r>
        <w:t xml:space="preserve"> </w:t>
      </w:r>
      <w:proofErr w:type="spellStart"/>
      <w:r>
        <w:t>fünd</w:t>
      </w:r>
      <w:proofErr w:type="spellEnd"/>
      <w:r>
        <w:t>.</w:t>
      </w:r>
    </w:p>
    <w:p w14:paraId="5A72907D" w14:textId="77777777" w:rsidR="009B1618" w:rsidRDefault="009B1618" w:rsidP="009B1618">
      <w:pPr>
        <w:pStyle w:val="StandardWeb"/>
      </w:pPr>
      <w:r>
        <w:t xml:space="preserve">3. Du hast </w:t>
      </w:r>
      <w:proofErr w:type="spellStart"/>
      <w:r>
        <w:t>auß</w:t>
      </w:r>
      <w:proofErr w:type="spellEnd"/>
      <w:r>
        <w:t xml:space="preserve"> lauter </w:t>
      </w:r>
      <w:proofErr w:type="spellStart"/>
      <w:r>
        <w:t>gnadt</w:t>
      </w:r>
      <w:proofErr w:type="spellEnd"/>
      <w:r>
        <w:t xml:space="preserve"> und </w:t>
      </w:r>
      <w:proofErr w:type="spellStart"/>
      <w:r>
        <w:t>huldt</w:t>
      </w:r>
      <w:proofErr w:type="spellEnd"/>
      <w:r>
        <w:br/>
        <w:t xml:space="preserve">den </w:t>
      </w:r>
      <w:proofErr w:type="spellStart"/>
      <w:r>
        <w:t>vatter</w:t>
      </w:r>
      <w:proofErr w:type="spellEnd"/>
      <w:r>
        <w:t xml:space="preserve"> </w:t>
      </w:r>
      <w:proofErr w:type="spellStart"/>
      <w:r>
        <w:t>gsönt</w:t>
      </w:r>
      <w:proofErr w:type="spellEnd"/>
      <w:r>
        <w:t xml:space="preserve"> und </w:t>
      </w:r>
      <w:proofErr w:type="spellStart"/>
      <w:r>
        <w:t>czalt</w:t>
      </w:r>
      <w:proofErr w:type="spellEnd"/>
      <w:r>
        <w:t xml:space="preserve"> die </w:t>
      </w:r>
      <w:proofErr w:type="spellStart"/>
      <w:r>
        <w:t>schuldt</w:t>
      </w:r>
      <w:proofErr w:type="spellEnd"/>
      <w:r>
        <w:t>,</w:t>
      </w:r>
      <w:r>
        <w:br/>
        <w:t xml:space="preserve">die uff uns </w:t>
      </w:r>
      <w:proofErr w:type="spellStart"/>
      <w:r>
        <w:t>heer</w:t>
      </w:r>
      <w:proofErr w:type="spellEnd"/>
      <w:r>
        <w:t xml:space="preserve"> geerbet hat,</w:t>
      </w:r>
      <w:r>
        <w:br/>
        <w:t xml:space="preserve">am </w:t>
      </w:r>
      <w:proofErr w:type="spellStart"/>
      <w:r>
        <w:t>creutz</w:t>
      </w:r>
      <w:proofErr w:type="spellEnd"/>
      <w:r>
        <w:t xml:space="preserve"> </w:t>
      </w:r>
      <w:proofErr w:type="spellStart"/>
      <w:r>
        <w:t>nambst</w:t>
      </w:r>
      <w:proofErr w:type="spellEnd"/>
      <w:r>
        <w:t xml:space="preserve"> du die </w:t>
      </w:r>
      <w:proofErr w:type="spellStart"/>
      <w:r>
        <w:t>gwalt</w:t>
      </w:r>
      <w:proofErr w:type="spellEnd"/>
      <w:r>
        <w:t xml:space="preserve"> dem todt.</w:t>
      </w:r>
    </w:p>
    <w:p w14:paraId="781E01B8" w14:textId="77777777" w:rsidR="009B1618" w:rsidRDefault="009B1618" w:rsidP="009B1618">
      <w:pPr>
        <w:pStyle w:val="StandardWeb"/>
      </w:pPr>
      <w:r>
        <w:t xml:space="preserve">4. </w:t>
      </w:r>
      <w:proofErr w:type="spellStart"/>
      <w:r>
        <w:t>Eym</w:t>
      </w:r>
      <w:proofErr w:type="spellEnd"/>
      <w:r>
        <w:t xml:space="preserve"> lamm </w:t>
      </w:r>
      <w:proofErr w:type="spellStart"/>
      <w:r>
        <w:t>gleych</w:t>
      </w:r>
      <w:proofErr w:type="spellEnd"/>
      <w:r>
        <w:t xml:space="preserve"> </w:t>
      </w:r>
      <w:proofErr w:type="spellStart"/>
      <w:r>
        <w:t>thest</w:t>
      </w:r>
      <w:proofErr w:type="spellEnd"/>
      <w:r>
        <w:t xml:space="preserve"> </w:t>
      </w:r>
      <w:proofErr w:type="spellStart"/>
      <w:r>
        <w:t>nit</w:t>
      </w:r>
      <w:proofErr w:type="spellEnd"/>
      <w:r>
        <w:t xml:space="preserve"> auf </w:t>
      </w:r>
      <w:proofErr w:type="spellStart"/>
      <w:r>
        <w:t>deyn</w:t>
      </w:r>
      <w:proofErr w:type="spellEnd"/>
      <w:r>
        <w:t xml:space="preserve"> </w:t>
      </w:r>
      <w:proofErr w:type="spellStart"/>
      <w:r>
        <w:t>mundt</w:t>
      </w:r>
      <w:proofErr w:type="spellEnd"/>
      <w:r>
        <w:t>,</w:t>
      </w:r>
      <w:r>
        <w:br/>
      </w:r>
      <w:proofErr w:type="spellStart"/>
      <w:r>
        <w:t>heym</w:t>
      </w:r>
      <w:proofErr w:type="spellEnd"/>
      <w:r>
        <w:t xml:space="preserve"> stellest, der recht </w:t>
      </w:r>
      <w:proofErr w:type="spellStart"/>
      <w:r>
        <w:t>richt</w:t>
      </w:r>
      <w:proofErr w:type="spellEnd"/>
      <w:r>
        <w:t xml:space="preserve"> </w:t>
      </w:r>
      <w:proofErr w:type="spellStart"/>
      <w:r>
        <w:t>czur</w:t>
      </w:r>
      <w:proofErr w:type="spellEnd"/>
      <w:r>
        <w:t xml:space="preserve"> </w:t>
      </w:r>
      <w:proofErr w:type="spellStart"/>
      <w:r>
        <w:t>stundt</w:t>
      </w:r>
      <w:proofErr w:type="spellEnd"/>
      <w:r>
        <w:t>,</w:t>
      </w:r>
      <w:r>
        <w:br/>
      </w:r>
      <w:proofErr w:type="spellStart"/>
      <w:r>
        <w:t>deyn</w:t>
      </w:r>
      <w:proofErr w:type="spellEnd"/>
      <w:r>
        <w:t xml:space="preserve"> </w:t>
      </w:r>
      <w:proofErr w:type="spellStart"/>
      <w:r>
        <w:t>blut</w:t>
      </w:r>
      <w:proofErr w:type="spellEnd"/>
      <w:r>
        <w:t xml:space="preserve"> abwusch die </w:t>
      </w:r>
      <w:proofErr w:type="spellStart"/>
      <w:r>
        <w:t>boßheit</w:t>
      </w:r>
      <w:proofErr w:type="spellEnd"/>
      <w:r>
        <w:t xml:space="preserve"> </w:t>
      </w:r>
      <w:proofErr w:type="spellStart"/>
      <w:r>
        <w:t>schweer</w:t>
      </w:r>
      <w:proofErr w:type="spellEnd"/>
      <w:r>
        <w:t>,</w:t>
      </w:r>
      <w:r>
        <w:br/>
        <w:t xml:space="preserve">welche </w:t>
      </w:r>
      <w:proofErr w:type="spellStart"/>
      <w:r>
        <w:t>dy</w:t>
      </w:r>
      <w:proofErr w:type="spellEnd"/>
      <w:r>
        <w:t xml:space="preserve"> </w:t>
      </w:r>
      <w:proofErr w:type="spellStart"/>
      <w:r>
        <w:t>menschen</w:t>
      </w:r>
      <w:proofErr w:type="spellEnd"/>
      <w:r>
        <w:t xml:space="preserve"> mehrten </w:t>
      </w:r>
      <w:proofErr w:type="spellStart"/>
      <w:r>
        <w:t>seer</w:t>
      </w:r>
      <w:proofErr w:type="spellEnd"/>
      <w:r>
        <w:t>.</w:t>
      </w:r>
    </w:p>
    <w:p w14:paraId="3234F66B" w14:textId="77777777" w:rsidR="009B1618" w:rsidRDefault="009B1618" w:rsidP="009B1618">
      <w:pPr>
        <w:pStyle w:val="StandardWeb"/>
      </w:pPr>
      <w:r>
        <w:t xml:space="preserve">5. Am </w:t>
      </w:r>
      <w:proofErr w:type="spellStart"/>
      <w:r>
        <w:t>creutz</w:t>
      </w:r>
      <w:proofErr w:type="spellEnd"/>
      <w:r>
        <w:t xml:space="preserve"> bewegst </w:t>
      </w:r>
      <w:proofErr w:type="spellStart"/>
      <w:r>
        <w:t>dy</w:t>
      </w:r>
      <w:proofErr w:type="spellEnd"/>
      <w:r>
        <w:t xml:space="preserve"> </w:t>
      </w:r>
      <w:proofErr w:type="spellStart"/>
      <w:r>
        <w:t>erd</w:t>
      </w:r>
      <w:proofErr w:type="spellEnd"/>
      <w:r>
        <w:t xml:space="preserve"> mit </w:t>
      </w:r>
      <w:proofErr w:type="spellStart"/>
      <w:r>
        <w:t>gwalt</w:t>
      </w:r>
      <w:proofErr w:type="spellEnd"/>
      <w:r>
        <w:t>;</w:t>
      </w:r>
      <w:r>
        <w:br/>
        <w:t xml:space="preserve">Sonn, </w:t>
      </w:r>
      <w:proofErr w:type="spellStart"/>
      <w:r>
        <w:t>fürhang</w:t>
      </w:r>
      <w:proofErr w:type="spellEnd"/>
      <w:r>
        <w:t xml:space="preserve"> und der </w:t>
      </w:r>
      <w:proofErr w:type="spellStart"/>
      <w:r>
        <w:t>felsen</w:t>
      </w:r>
      <w:proofErr w:type="spellEnd"/>
      <w:r>
        <w:t xml:space="preserve"> spalt</w:t>
      </w:r>
      <w:r>
        <w:br/>
      </w:r>
      <w:proofErr w:type="spellStart"/>
      <w:r>
        <w:t>czeugten</w:t>
      </w:r>
      <w:proofErr w:type="spellEnd"/>
      <w:r>
        <w:t xml:space="preserve">, das du von </w:t>
      </w:r>
      <w:proofErr w:type="spellStart"/>
      <w:r>
        <w:t>got</w:t>
      </w:r>
      <w:proofErr w:type="spellEnd"/>
      <w:r>
        <w:t xml:space="preserve"> </w:t>
      </w:r>
      <w:proofErr w:type="spellStart"/>
      <w:r>
        <w:t>gesendt</w:t>
      </w:r>
      <w:proofErr w:type="spellEnd"/>
      <w:r>
        <w:t>,</w:t>
      </w:r>
      <w:r>
        <w:br/>
        <w:t xml:space="preserve">als du </w:t>
      </w:r>
      <w:proofErr w:type="spellStart"/>
      <w:r>
        <w:t>deyn</w:t>
      </w:r>
      <w:proofErr w:type="spellEnd"/>
      <w:r>
        <w:t xml:space="preserve"> </w:t>
      </w:r>
      <w:proofErr w:type="spellStart"/>
      <w:r>
        <w:t>geyst</w:t>
      </w:r>
      <w:proofErr w:type="spellEnd"/>
      <w:r>
        <w:t xml:space="preserve"> gabst </w:t>
      </w:r>
      <w:proofErr w:type="spellStart"/>
      <w:r>
        <w:t>ynn</w:t>
      </w:r>
      <w:proofErr w:type="spellEnd"/>
      <w:r>
        <w:t xml:space="preserve"> seyn </w:t>
      </w:r>
      <w:proofErr w:type="spellStart"/>
      <w:r>
        <w:t>hend</w:t>
      </w:r>
      <w:proofErr w:type="spellEnd"/>
      <w:r>
        <w:t>.</w:t>
      </w:r>
    </w:p>
    <w:p w14:paraId="34DE230A" w14:textId="77777777" w:rsidR="009B1618" w:rsidRDefault="009B1618" w:rsidP="009B1618">
      <w:pPr>
        <w:pStyle w:val="StandardWeb"/>
      </w:pPr>
      <w:r>
        <w:t xml:space="preserve">6. Der du </w:t>
      </w:r>
      <w:proofErr w:type="spellStart"/>
      <w:r>
        <w:t>gesigt</w:t>
      </w:r>
      <w:proofErr w:type="spellEnd"/>
      <w:r>
        <w:t xml:space="preserve"> </w:t>
      </w:r>
      <w:proofErr w:type="spellStart"/>
      <w:r>
        <w:t>yns</w:t>
      </w:r>
      <w:proofErr w:type="spellEnd"/>
      <w:r>
        <w:t xml:space="preserve"> </w:t>
      </w:r>
      <w:proofErr w:type="spellStart"/>
      <w:r>
        <w:t>vatters</w:t>
      </w:r>
      <w:proofErr w:type="spellEnd"/>
      <w:r>
        <w:t xml:space="preserve"> </w:t>
      </w:r>
      <w:proofErr w:type="spellStart"/>
      <w:r>
        <w:t>reych</w:t>
      </w:r>
      <w:proofErr w:type="spellEnd"/>
      <w:r>
        <w:br/>
        <w:t xml:space="preserve">mit </w:t>
      </w:r>
      <w:proofErr w:type="spellStart"/>
      <w:r>
        <w:t>heylgem</w:t>
      </w:r>
      <w:proofErr w:type="spellEnd"/>
      <w:r>
        <w:t xml:space="preserve"> </w:t>
      </w:r>
      <w:proofErr w:type="spellStart"/>
      <w:r>
        <w:t>geyst</w:t>
      </w:r>
      <w:proofErr w:type="spellEnd"/>
      <w:r>
        <w:t xml:space="preserve"> </w:t>
      </w:r>
      <w:proofErr w:type="spellStart"/>
      <w:r>
        <w:t>ytzt</w:t>
      </w:r>
      <w:proofErr w:type="spellEnd"/>
      <w:r>
        <w:t xml:space="preserve"> </w:t>
      </w:r>
      <w:proofErr w:type="spellStart"/>
      <w:r>
        <w:t>wonest</w:t>
      </w:r>
      <w:proofErr w:type="spellEnd"/>
      <w:r>
        <w:t xml:space="preserve"> </w:t>
      </w:r>
      <w:proofErr w:type="spellStart"/>
      <w:r>
        <w:t>gleych</w:t>
      </w:r>
      <w:proofErr w:type="spellEnd"/>
      <w:r>
        <w:t>,</w:t>
      </w:r>
      <w:r>
        <w:br/>
        <w:t xml:space="preserve">gib, </w:t>
      </w:r>
      <w:proofErr w:type="spellStart"/>
      <w:r>
        <w:t>herr</w:t>
      </w:r>
      <w:proofErr w:type="spellEnd"/>
      <w:r>
        <w:t xml:space="preserve">, dir glauben </w:t>
      </w:r>
      <w:proofErr w:type="spellStart"/>
      <w:r>
        <w:t>vestiglich</w:t>
      </w:r>
      <w:proofErr w:type="spellEnd"/>
      <w:r>
        <w:t>,</w:t>
      </w:r>
      <w:r>
        <w:br/>
        <w:t xml:space="preserve">dem </w:t>
      </w:r>
      <w:proofErr w:type="spellStart"/>
      <w:r>
        <w:t>negsten</w:t>
      </w:r>
      <w:proofErr w:type="spellEnd"/>
      <w:r>
        <w:t xml:space="preserve"> dienen brüderlich.</w:t>
      </w:r>
    </w:p>
    <w:p w14:paraId="3A28068C" w14:textId="67AACDD4" w:rsidR="009B1618" w:rsidRPr="00D02054" w:rsidRDefault="009B1618" w:rsidP="00D02054">
      <w:pPr>
        <w:pStyle w:val="berschrift1"/>
      </w:pPr>
      <w:r w:rsidRPr="00D02054">
        <w:rPr>
          <w:rStyle w:val="screen-reader-text"/>
        </w:rPr>
        <w:t xml:space="preserve">Der Hymnus Festum </w:t>
      </w:r>
      <w:proofErr w:type="spellStart"/>
      <w:r w:rsidRPr="00D02054">
        <w:rPr>
          <w:rStyle w:val="screen-reader-text"/>
        </w:rPr>
        <w:t>nunc</w:t>
      </w:r>
      <w:proofErr w:type="spellEnd"/>
      <w:r w:rsidRPr="00D02054">
        <w:rPr>
          <w:rStyle w:val="screen-reader-text"/>
        </w:rPr>
        <w:t xml:space="preserve"> </w:t>
      </w:r>
      <w:proofErr w:type="spellStart"/>
      <w:r w:rsidRPr="00D02054">
        <w:rPr>
          <w:rStyle w:val="screen-reader-text"/>
        </w:rPr>
        <w:t>celebre</w:t>
      </w:r>
      <w:proofErr w:type="spellEnd"/>
      <w:r w:rsidRPr="00D02054">
        <w:rPr>
          <w:rStyle w:val="screen-reader-text"/>
        </w:rPr>
        <w:t>,</w:t>
      </w:r>
      <w:r w:rsidRPr="00D02054">
        <w:t xml:space="preserve"> </w:t>
      </w:r>
      <w:r w:rsidRPr="00D02054">
        <w:rPr>
          <w:rStyle w:val="Fett"/>
          <w:b/>
          <w:bCs/>
        </w:rPr>
        <w:t xml:space="preserve">den man an Christus </w:t>
      </w:r>
      <w:proofErr w:type="spellStart"/>
      <w:r w:rsidRPr="00D02054">
        <w:rPr>
          <w:rStyle w:val="Fett"/>
          <w:b/>
          <w:bCs/>
        </w:rPr>
        <w:t>auffart</w:t>
      </w:r>
      <w:proofErr w:type="spellEnd"/>
      <w:r w:rsidRPr="00D02054">
        <w:rPr>
          <w:rStyle w:val="Fett"/>
          <w:b/>
          <w:bCs/>
        </w:rPr>
        <w:t xml:space="preserve"> lang gesungen hat, </w:t>
      </w:r>
      <w:proofErr w:type="spellStart"/>
      <w:r w:rsidRPr="00D02054">
        <w:rPr>
          <w:rStyle w:val="Fett"/>
          <w:b/>
          <w:bCs/>
        </w:rPr>
        <w:t>verteuscht</w:t>
      </w:r>
      <w:proofErr w:type="spellEnd"/>
      <w:r w:rsidRPr="00D02054">
        <w:rPr>
          <w:rStyle w:val="Fett"/>
          <w:b/>
          <w:bCs/>
        </w:rPr>
        <w:t>.</w:t>
      </w:r>
    </w:p>
    <w:p w14:paraId="2C8FFD01" w14:textId="77777777" w:rsidR="009B1618" w:rsidRDefault="009B1618" w:rsidP="009B1618">
      <w:pPr>
        <w:pStyle w:val="StandardWeb"/>
      </w:pPr>
      <w:r>
        <w:t xml:space="preserve">1. Christo </w:t>
      </w:r>
      <w:proofErr w:type="spellStart"/>
      <w:r>
        <w:t>gott</w:t>
      </w:r>
      <w:proofErr w:type="spellEnd"/>
      <w:r>
        <w:t xml:space="preserve"> dem </w:t>
      </w:r>
      <w:proofErr w:type="spellStart"/>
      <w:r>
        <w:t>herren</w:t>
      </w:r>
      <w:proofErr w:type="spellEnd"/>
      <w:r>
        <w:t xml:space="preserve"> sing wir </w:t>
      </w:r>
      <w:proofErr w:type="spellStart"/>
      <w:r>
        <w:t>vonn</w:t>
      </w:r>
      <w:proofErr w:type="spellEnd"/>
      <w:r>
        <w:t xml:space="preserve"> </w:t>
      </w:r>
      <w:proofErr w:type="spellStart"/>
      <w:r>
        <w:t>hertzen</w:t>
      </w:r>
      <w:proofErr w:type="spellEnd"/>
      <w:r>
        <w:t xml:space="preserve"> </w:t>
      </w:r>
      <w:proofErr w:type="spellStart"/>
      <w:r>
        <w:t>grund</w:t>
      </w:r>
      <w:proofErr w:type="spellEnd"/>
      <w:r>
        <w:t>,</w:t>
      </w:r>
      <w:r>
        <w:br/>
        <w:t xml:space="preserve">den die </w:t>
      </w:r>
      <w:proofErr w:type="spellStart"/>
      <w:r>
        <w:t>wolcken</w:t>
      </w:r>
      <w:proofErr w:type="spellEnd"/>
      <w:r>
        <w:t xml:space="preserve"> </w:t>
      </w:r>
      <w:proofErr w:type="spellStart"/>
      <w:r>
        <w:t>aufnam</w:t>
      </w:r>
      <w:proofErr w:type="spellEnd"/>
      <w:r>
        <w:t xml:space="preserve"> </w:t>
      </w:r>
      <w:proofErr w:type="spellStart"/>
      <w:r>
        <w:t>sichtiglich</w:t>
      </w:r>
      <w:proofErr w:type="spellEnd"/>
      <w:r>
        <w:t xml:space="preserve"> zu der </w:t>
      </w:r>
      <w:proofErr w:type="spellStart"/>
      <w:r>
        <w:t>stundt</w:t>
      </w:r>
      <w:proofErr w:type="spellEnd"/>
      <w:r>
        <w:t>,</w:t>
      </w:r>
      <w:r>
        <w:br/>
        <w:t xml:space="preserve">als er </w:t>
      </w:r>
      <w:proofErr w:type="spellStart"/>
      <w:r>
        <w:t>auffsteyg</w:t>
      </w:r>
      <w:proofErr w:type="spellEnd"/>
      <w:r>
        <w:t xml:space="preserve"> zu </w:t>
      </w:r>
      <w:proofErr w:type="spellStart"/>
      <w:r>
        <w:t>seym</w:t>
      </w:r>
      <w:proofErr w:type="spellEnd"/>
      <w:r>
        <w:t xml:space="preserve"> und unserm </w:t>
      </w:r>
      <w:proofErr w:type="spellStart"/>
      <w:r>
        <w:t>vatter</w:t>
      </w:r>
      <w:proofErr w:type="spellEnd"/>
      <w:r>
        <w:t xml:space="preserve"> </w:t>
      </w:r>
      <w:proofErr w:type="spellStart"/>
      <w:r>
        <w:t>got</w:t>
      </w:r>
      <w:proofErr w:type="spellEnd"/>
      <w:r>
        <w:t>,</w:t>
      </w:r>
      <w:r>
        <w:br/>
        <w:t xml:space="preserve">der alle </w:t>
      </w:r>
      <w:proofErr w:type="spellStart"/>
      <w:r>
        <w:t>dyng</w:t>
      </w:r>
      <w:proofErr w:type="spellEnd"/>
      <w:r>
        <w:t xml:space="preserve"> </w:t>
      </w:r>
      <w:proofErr w:type="spellStart"/>
      <w:r>
        <w:t>czurichten</w:t>
      </w:r>
      <w:proofErr w:type="spellEnd"/>
      <w:r>
        <w:t xml:space="preserve"> hat.</w:t>
      </w:r>
    </w:p>
    <w:p w14:paraId="2AE9E888" w14:textId="77777777" w:rsidR="009B1618" w:rsidRDefault="009B1618" w:rsidP="009B1618">
      <w:pPr>
        <w:pStyle w:val="StandardWeb"/>
      </w:pPr>
      <w:r>
        <w:t xml:space="preserve">2. Damit hat er </w:t>
      </w:r>
      <w:proofErr w:type="spellStart"/>
      <w:r>
        <w:t>dy</w:t>
      </w:r>
      <w:proofErr w:type="spellEnd"/>
      <w:r>
        <w:t xml:space="preserve"> </w:t>
      </w:r>
      <w:proofErr w:type="spellStart"/>
      <w:r>
        <w:t>erd</w:t>
      </w:r>
      <w:proofErr w:type="spellEnd"/>
      <w:r>
        <w:t xml:space="preserve"> </w:t>
      </w:r>
      <w:proofErr w:type="spellStart"/>
      <w:r>
        <w:t>unnd</w:t>
      </w:r>
      <w:proofErr w:type="spellEnd"/>
      <w:r>
        <w:t xml:space="preserve"> all </w:t>
      </w:r>
      <w:proofErr w:type="spellStart"/>
      <w:r>
        <w:t>hymel</w:t>
      </w:r>
      <w:proofErr w:type="spellEnd"/>
      <w:r>
        <w:t xml:space="preserve"> erfreut,</w:t>
      </w:r>
      <w:r>
        <w:br/>
        <w:t xml:space="preserve">das durch </w:t>
      </w:r>
      <w:proofErr w:type="spellStart"/>
      <w:r>
        <w:t>yn</w:t>
      </w:r>
      <w:proofErr w:type="spellEnd"/>
      <w:r>
        <w:t xml:space="preserve"> </w:t>
      </w:r>
      <w:proofErr w:type="spellStart"/>
      <w:r>
        <w:t>czum</w:t>
      </w:r>
      <w:proofErr w:type="spellEnd"/>
      <w:r>
        <w:t xml:space="preserve"> </w:t>
      </w:r>
      <w:proofErr w:type="spellStart"/>
      <w:r>
        <w:t>vatter</w:t>
      </w:r>
      <w:proofErr w:type="spellEnd"/>
      <w:r>
        <w:t xml:space="preserve"> </w:t>
      </w:r>
      <w:proofErr w:type="spellStart"/>
      <w:r>
        <w:t>kumen</w:t>
      </w:r>
      <w:proofErr w:type="spellEnd"/>
      <w:r>
        <w:t xml:space="preserve"> mag, wer </w:t>
      </w:r>
      <w:proofErr w:type="spellStart"/>
      <w:r>
        <w:t>yhm</w:t>
      </w:r>
      <w:proofErr w:type="spellEnd"/>
      <w:r>
        <w:t xml:space="preserve"> </w:t>
      </w:r>
      <w:proofErr w:type="spellStart"/>
      <w:r>
        <w:t>glawbt</w:t>
      </w:r>
      <w:proofErr w:type="spellEnd"/>
      <w:r>
        <w:t>;</w:t>
      </w:r>
      <w:r>
        <w:br/>
        <w:t xml:space="preserve">sonst </w:t>
      </w:r>
      <w:proofErr w:type="spellStart"/>
      <w:r>
        <w:t>nymandt</w:t>
      </w:r>
      <w:proofErr w:type="spellEnd"/>
      <w:r>
        <w:t xml:space="preserve"> </w:t>
      </w:r>
      <w:proofErr w:type="spellStart"/>
      <w:r>
        <w:t>steyg</w:t>
      </w:r>
      <w:proofErr w:type="spellEnd"/>
      <w:r>
        <w:t xml:space="preserve"> hinauf, </w:t>
      </w:r>
      <w:proofErr w:type="spellStart"/>
      <w:r>
        <w:t>dan</w:t>
      </w:r>
      <w:proofErr w:type="spellEnd"/>
      <w:r>
        <w:t xml:space="preserve"> der herab gesandt,</w:t>
      </w:r>
      <w:r>
        <w:br/>
      </w:r>
      <w:proofErr w:type="spellStart"/>
      <w:r>
        <w:t>unn</w:t>
      </w:r>
      <w:proofErr w:type="spellEnd"/>
      <w:r>
        <w:t xml:space="preserve"> den durch </w:t>
      </w:r>
      <w:proofErr w:type="spellStart"/>
      <w:r>
        <w:t>yn</w:t>
      </w:r>
      <w:proofErr w:type="spellEnd"/>
      <w:r>
        <w:t xml:space="preserve"> zeucht </w:t>
      </w:r>
      <w:proofErr w:type="spellStart"/>
      <w:r>
        <w:t>gottes</w:t>
      </w:r>
      <w:proofErr w:type="spellEnd"/>
      <w:r>
        <w:t xml:space="preserve"> </w:t>
      </w:r>
      <w:proofErr w:type="spellStart"/>
      <w:r>
        <w:t>handt</w:t>
      </w:r>
      <w:proofErr w:type="spellEnd"/>
      <w:r>
        <w:t>.</w:t>
      </w:r>
    </w:p>
    <w:p w14:paraId="6A8A62B9" w14:textId="77777777" w:rsidR="009B1618" w:rsidRDefault="009B1618" w:rsidP="009B1618">
      <w:pPr>
        <w:pStyle w:val="StandardWeb"/>
      </w:pPr>
      <w:r>
        <w:t xml:space="preserve">3. Er hat </w:t>
      </w:r>
      <w:proofErr w:type="spellStart"/>
      <w:r>
        <w:t>dy</w:t>
      </w:r>
      <w:proofErr w:type="spellEnd"/>
      <w:r>
        <w:t xml:space="preserve"> </w:t>
      </w:r>
      <w:proofErr w:type="spellStart"/>
      <w:r>
        <w:t>gefengknyß</w:t>
      </w:r>
      <w:proofErr w:type="spellEnd"/>
      <w:r>
        <w:t xml:space="preserve"> gefangen </w:t>
      </w:r>
      <w:proofErr w:type="spellStart"/>
      <w:r>
        <w:t>genumen</w:t>
      </w:r>
      <w:proofErr w:type="spellEnd"/>
      <w:r>
        <w:br/>
        <w:t xml:space="preserve">als er </w:t>
      </w:r>
      <w:proofErr w:type="spellStart"/>
      <w:r>
        <w:t>steyg</w:t>
      </w:r>
      <w:proofErr w:type="spellEnd"/>
      <w:r>
        <w:t xml:space="preserve"> </w:t>
      </w:r>
      <w:proofErr w:type="spellStart"/>
      <w:r>
        <w:t>czum</w:t>
      </w:r>
      <w:proofErr w:type="spellEnd"/>
      <w:r>
        <w:t xml:space="preserve"> </w:t>
      </w:r>
      <w:proofErr w:type="spellStart"/>
      <w:r>
        <w:t>vater</w:t>
      </w:r>
      <w:proofErr w:type="spellEnd"/>
      <w:r>
        <w:t xml:space="preserve">, von dann </w:t>
      </w:r>
      <w:proofErr w:type="spellStart"/>
      <w:r>
        <w:t>wirdt</w:t>
      </w:r>
      <w:proofErr w:type="spellEnd"/>
      <w:r>
        <w:t xml:space="preserve"> er </w:t>
      </w:r>
      <w:proofErr w:type="spellStart"/>
      <w:r>
        <w:t>kumen</w:t>
      </w:r>
      <w:proofErr w:type="spellEnd"/>
      <w:r>
        <w:t>,</w:t>
      </w:r>
      <w:r>
        <w:br/>
      </w:r>
      <w:proofErr w:type="spellStart"/>
      <w:r>
        <w:t>czu</w:t>
      </w:r>
      <w:proofErr w:type="spellEnd"/>
      <w:r>
        <w:t xml:space="preserve"> richten nach </w:t>
      </w:r>
      <w:proofErr w:type="spellStart"/>
      <w:r>
        <w:t>seym</w:t>
      </w:r>
      <w:proofErr w:type="spellEnd"/>
      <w:r>
        <w:t xml:space="preserve"> </w:t>
      </w:r>
      <w:proofErr w:type="spellStart"/>
      <w:r>
        <w:t>wort</w:t>
      </w:r>
      <w:proofErr w:type="spellEnd"/>
      <w:r>
        <w:t xml:space="preserve"> all lebendig </w:t>
      </w:r>
      <w:proofErr w:type="spellStart"/>
      <w:r>
        <w:t>unnd</w:t>
      </w:r>
      <w:proofErr w:type="spellEnd"/>
      <w:r>
        <w:t xml:space="preserve"> todt,</w:t>
      </w:r>
      <w:r>
        <w:br/>
      </w:r>
      <w:proofErr w:type="spellStart"/>
      <w:r>
        <w:t>wy</w:t>
      </w:r>
      <w:proofErr w:type="spellEnd"/>
      <w:r>
        <w:t xml:space="preserve"> er uns selbst bezeuget hat.</w:t>
      </w:r>
    </w:p>
    <w:p w14:paraId="59FA51AF" w14:textId="77777777" w:rsidR="009B1618" w:rsidRDefault="009B1618" w:rsidP="009B1618">
      <w:pPr>
        <w:pStyle w:val="StandardWeb"/>
      </w:pPr>
      <w:r>
        <w:t xml:space="preserve">4. O </w:t>
      </w:r>
      <w:proofErr w:type="spellStart"/>
      <w:r>
        <w:t>herr</w:t>
      </w:r>
      <w:proofErr w:type="spellEnd"/>
      <w:r>
        <w:t xml:space="preserve"> wir bitten dich, den </w:t>
      </w:r>
      <w:proofErr w:type="spellStart"/>
      <w:r>
        <w:t>schöpffer</w:t>
      </w:r>
      <w:proofErr w:type="spellEnd"/>
      <w:r>
        <w:t xml:space="preserve"> aller </w:t>
      </w:r>
      <w:proofErr w:type="spellStart"/>
      <w:r>
        <w:t>dyng</w:t>
      </w:r>
      <w:proofErr w:type="spellEnd"/>
      <w:r>
        <w:t>,</w:t>
      </w:r>
      <w:r>
        <w:br/>
        <w:t xml:space="preserve">den glauben </w:t>
      </w:r>
      <w:proofErr w:type="spellStart"/>
      <w:r>
        <w:t>yn</w:t>
      </w:r>
      <w:proofErr w:type="spellEnd"/>
      <w:r>
        <w:t xml:space="preserve"> uns </w:t>
      </w:r>
      <w:proofErr w:type="spellStart"/>
      <w:r>
        <w:t>meher</w:t>
      </w:r>
      <w:proofErr w:type="spellEnd"/>
      <w:r>
        <w:t xml:space="preserve"> der die </w:t>
      </w:r>
      <w:proofErr w:type="spellStart"/>
      <w:r>
        <w:t>frücht</w:t>
      </w:r>
      <w:proofErr w:type="spellEnd"/>
      <w:r>
        <w:t xml:space="preserve"> der lieb </w:t>
      </w:r>
      <w:proofErr w:type="spellStart"/>
      <w:r>
        <w:t>bryng</w:t>
      </w:r>
      <w:proofErr w:type="spellEnd"/>
      <w:r>
        <w:t>,</w:t>
      </w:r>
      <w:r>
        <w:br/>
        <w:t xml:space="preserve">das wir </w:t>
      </w:r>
      <w:proofErr w:type="spellStart"/>
      <w:r>
        <w:t>nachsteygen</w:t>
      </w:r>
      <w:proofErr w:type="spellEnd"/>
      <w:r>
        <w:t xml:space="preserve"> dir; ohn </w:t>
      </w:r>
      <w:proofErr w:type="spellStart"/>
      <w:r>
        <w:t>deyn</w:t>
      </w:r>
      <w:proofErr w:type="spellEnd"/>
      <w:r>
        <w:t xml:space="preserve"> </w:t>
      </w:r>
      <w:proofErr w:type="spellStart"/>
      <w:r>
        <w:t>hylff</w:t>
      </w:r>
      <w:proofErr w:type="spellEnd"/>
      <w:r>
        <w:t xml:space="preserve"> sinken wir;</w:t>
      </w:r>
      <w:r>
        <w:br/>
        <w:t xml:space="preserve">das </w:t>
      </w:r>
      <w:proofErr w:type="spellStart"/>
      <w:r>
        <w:t>werck</w:t>
      </w:r>
      <w:proofErr w:type="spellEnd"/>
      <w:r>
        <w:t xml:space="preserve"> </w:t>
      </w:r>
      <w:proofErr w:type="spellStart"/>
      <w:r>
        <w:t>deyner</w:t>
      </w:r>
      <w:proofErr w:type="spellEnd"/>
      <w:r>
        <w:t xml:space="preserve"> </w:t>
      </w:r>
      <w:proofErr w:type="spellStart"/>
      <w:r>
        <w:t>hend</w:t>
      </w:r>
      <w:proofErr w:type="spellEnd"/>
      <w:r>
        <w:t xml:space="preserve"> </w:t>
      </w:r>
      <w:proofErr w:type="spellStart"/>
      <w:r>
        <w:t>schreyt</w:t>
      </w:r>
      <w:proofErr w:type="spellEnd"/>
      <w:r>
        <w:t xml:space="preserve"> zu dir,</w:t>
      </w:r>
    </w:p>
    <w:p w14:paraId="731C97CA" w14:textId="77777777" w:rsidR="009B1618" w:rsidRDefault="009B1618" w:rsidP="009B1618">
      <w:pPr>
        <w:pStyle w:val="StandardWeb"/>
      </w:pPr>
      <w:r>
        <w:t xml:space="preserve">5. Das </w:t>
      </w:r>
      <w:proofErr w:type="spellStart"/>
      <w:r>
        <w:t>deyn</w:t>
      </w:r>
      <w:proofErr w:type="spellEnd"/>
      <w:r>
        <w:t xml:space="preserve"> </w:t>
      </w:r>
      <w:proofErr w:type="spellStart"/>
      <w:r>
        <w:t>herlich</w:t>
      </w:r>
      <w:proofErr w:type="spellEnd"/>
      <w:r>
        <w:t xml:space="preserve"> </w:t>
      </w:r>
      <w:proofErr w:type="spellStart"/>
      <w:r>
        <w:t>zukunfft</w:t>
      </w:r>
      <w:proofErr w:type="spellEnd"/>
      <w:r>
        <w:t xml:space="preserve"> erschreck uns armen nicht,</w:t>
      </w:r>
      <w:r>
        <w:br/>
        <w:t xml:space="preserve">wann du mit </w:t>
      </w:r>
      <w:proofErr w:type="spellStart"/>
      <w:r>
        <w:t>deyn</w:t>
      </w:r>
      <w:proofErr w:type="spellEnd"/>
      <w:r>
        <w:t xml:space="preserve"> </w:t>
      </w:r>
      <w:proofErr w:type="spellStart"/>
      <w:r>
        <w:t>selgen</w:t>
      </w:r>
      <w:proofErr w:type="spellEnd"/>
      <w:r>
        <w:t xml:space="preserve"> sitzen </w:t>
      </w:r>
      <w:proofErr w:type="spellStart"/>
      <w:r>
        <w:t>würst</w:t>
      </w:r>
      <w:proofErr w:type="spellEnd"/>
      <w:r>
        <w:t xml:space="preserve"> das </w:t>
      </w:r>
      <w:proofErr w:type="spellStart"/>
      <w:r>
        <w:t>gericht</w:t>
      </w:r>
      <w:proofErr w:type="spellEnd"/>
      <w:r>
        <w:t>,</w:t>
      </w:r>
      <w:r>
        <w:br/>
        <w:t xml:space="preserve">da vor </w:t>
      </w:r>
      <w:proofErr w:type="spellStart"/>
      <w:r>
        <w:t>deym</w:t>
      </w:r>
      <w:proofErr w:type="spellEnd"/>
      <w:r>
        <w:t xml:space="preserve"> </w:t>
      </w:r>
      <w:proofErr w:type="spellStart"/>
      <w:r>
        <w:t>angesicht</w:t>
      </w:r>
      <w:proofErr w:type="spellEnd"/>
      <w:r>
        <w:t xml:space="preserve"> alles würd offenbar,</w:t>
      </w:r>
      <w:r>
        <w:br/>
        <w:t xml:space="preserve">was </w:t>
      </w:r>
      <w:proofErr w:type="spellStart"/>
      <w:r>
        <w:t>hy</w:t>
      </w:r>
      <w:proofErr w:type="spellEnd"/>
      <w:r>
        <w:t xml:space="preserve"> der </w:t>
      </w:r>
      <w:proofErr w:type="spellStart"/>
      <w:r>
        <w:t>menschen</w:t>
      </w:r>
      <w:proofErr w:type="spellEnd"/>
      <w:r>
        <w:t xml:space="preserve"> </w:t>
      </w:r>
      <w:proofErr w:type="spellStart"/>
      <w:r>
        <w:t>dancken</w:t>
      </w:r>
      <w:proofErr w:type="spellEnd"/>
      <w:r>
        <w:t xml:space="preserve"> war.</w:t>
      </w:r>
    </w:p>
    <w:p w14:paraId="2AF80BD5" w14:textId="77777777" w:rsidR="009B1618" w:rsidRDefault="009B1618" w:rsidP="009B1618">
      <w:pPr>
        <w:pStyle w:val="StandardWeb"/>
      </w:pPr>
      <w:r>
        <w:t xml:space="preserve">6. Gib </w:t>
      </w:r>
      <w:proofErr w:type="spellStart"/>
      <w:r>
        <w:t>got</w:t>
      </w:r>
      <w:proofErr w:type="spellEnd"/>
      <w:r>
        <w:t xml:space="preserve">, </w:t>
      </w:r>
      <w:proofErr w:type="spellStart"/>
      <w:r>
        <w:t>heylger</w:t>
      </w:r>
      <w:proofErr w:type="spellEnd"/>
      <w:r>
        <w:t xml:space="preserve"> </w:t>
      </w:r>
      <w:proofErr w:type="spellStart"/>
      <w:r>
        <w:t>vatter</w:t>
      </w:r>
      <w:proofErr w:type="spellEnd"/>
      <w:r>
        <w:t xml:space="preserve">, mit Christo, </w:t>
      </w:r>
      <w:proofErr w:type="spellStart"/>
      <w:r>
        <w:t>deynem</w:t>
      </w:r>
      <w:proofErr w:type="spellEnd"/>
      <w:r>
        <w:t xml:space="preserve"> Sohn,</w:t>
      </w:r>
      <w:r>
        <w:br/>
        <w:t xml:space="preserve">das wir durch </w:t>
      </w:r>
      <w:proofErr w:type="spellStart"/>
      <w:r>
        <w:t>deynen</w:t>
      </w:r>
      <w:proofErr w:type="spellEnd"/>
      <w:r>
        <w:t xml:space="preserve"> </w:t>
      </w:r>
      <w:proofErr w:type="spellStart"/>
      <w:r>
        <w:t>geyst</w:t>
      </w:r>
      <w:proofErr w:type="spellEnd"/>
      <w:r>
        <w:t xml:space="preserve"> mit unsers </w:t>
      </w:r>
      <w:proofErr w:type="spellStart"/>
      <w:r>
        <w:t>hertzen</w:t>
      </w:r>
      <w:proofErr w:type="spellEnd"/>
      <w:r>
        <w:t xml:space="preserve"> </w:t>
      </w:r>
      <w:proofErr w:type="spellStart"/>
      <w:r>
        <w:t>wunn</w:t>
      </w:r>
      <w:proofErr w:type="spellEnd"/>
      <w:r>
        <w:br/>
      </w:r>
      <w:proofErr w:type="spellStart"/>
      <w:r>
        <w:t>Czu</w:t>
      </w:r>
      <w:proofErr w:type="spellEnd"/>
      <w:r>
        <w:t xml:space="preserve"> dir </w:t>
      </w:r>
      <w:proofErr w:type="spellStart"/>
      <w:r>
        <w:t>aufsteygen</w:t>
      </w:r>
      <w:proofErr w:type="spellEnd"/>
      <w:r>
        <w:t xml:space="preserve"> </w:t>
      </w:r>
      <w:proofErr w:type="spellStart"/>
      <w:r>
        <w:t>stett</w:t>
      </w:r>
      <w:proofErr w:type="spellEnd"/>
      <w:r>
        <w:t xml:space="preserve"> </w:t>
      </w:r>
      <w:proofErr w:type="spellStart"/>
      <w:r>
        <w:t>ym</w:t>
      </w:r>
      <w:proofErr w:type="spellEnd"/>
      <w:r>
        <w:t xml:space="preserve"> </w:t>
      </w:r>
      <w:proofErr w:type="spellStart"/>
      <w:r>
        <w:t>geyst</w:t>
      </w:r>
      <w:proofErr w:type="spellEnd"/>
      <w:r>
        <w:t xml:space="preserve"> und der </w:t>
      </w:r>
      <w:proofErr w:type="spellStart"/>
      <w:r>
        <w:t>warheit</w:t>
      </w:r>
      <w:proofErr w:type="spellEnd"/>
      <w:r>
        <w:t>,</w:t>
      </w:r>
      <w:r>
        <w:br/>
        <w:t xml:space="preserve">des lob wir dich </w:t>
      </w:r>
      <w:proofErr w:type="spellStart"/>
      <w:r>
        <w:t>yn</w:t>
      </w:r>
      <w:proofErr w:type="spellEnd"/>
      <w:r>
        <w:t xml:space="preserve"> </w:t>
      </w:r>
      <w:proofErr w:type="spellStart"/>
      <w:r>
        <w:t>ewigkeit</w:t>
      </w:r>
      <w:proofErr w:type="spellEnd"/>
      <w:r>
        <w:t>.</w:t>
      </w:r>
    </w:p>
    <w:p w14:paraId="08EAB024" w14:textId="77777777" w:rsidR="009B1618" w:rsidRDefault="009B1618" w:rsidP="009B1618">
      <w:pPr>
        <w:pStyle w:val="StandardWeb"/>
      </w:pPr>
      <w:r>
        <w:t>Amen.</w:t>
      </w:r>
    </w:p>
    <w:p w14:paraId="35171A25" w14:textId="1FB956C7" w:rsidR="009B1618" w:rsidRDefault="009B1618" w:rsidP="00D02054">
      <w:pPr>
        <w:pStyle w:val="berschrift1"/>
      </w:pPr>
      <w:r>
        <w:rPr>
          <w:rStyle w:val="screen-reader-text"/>
        </w:rPr>
        <w:t xml:space="preserve">Vom </w:t>
      </w:r>
      <w:proofErr w:type="spellStart"/>
      <w:r>
        <w:rPr>
          <w:rStyle w:val="screen-reader-text"/>
        </w:rPr>
        <w:t>opffer</w:t>
      </w:r>
      <w:proofErr w:type="spellEnd"/>
      <w:r>
        <w:rPr>
          <w:rStyle w:val="screen-reader-text"/>
        </w:rPr>
        <w:t xml:space="preserve"> das die </w:t>
      </w:r>
      <w:proofErr w:type="spellStart"/>
      <w:r>
        <w:rPr>
          <w:rStyle w:val="screen-reader-text"/>
        </w:rPr>
        <w:t>weysen</w:t>
      </w:r>
      <w:proofErr w:type="spellEnd"/>
      <w:r>
        <w:rPr>
          <w:rStyle w:val="screen-reader-text"/>
        </w:rPr>
        <w:t xml:space="preserve"> Heyden Christo brachten</w:t>
      </w:r>
      <w:r>
        <w:t xml:space="preserve"> </w:t>
      </w:r>
    </w:p>
    <w:p w14:paraId="018C8853" w14:textId="77777777" w:rsidR="009B1618" w:rsidRDefault="009B1618" w:rsidP="009B1618">
      <w:pPr>
        <w:pStyle w:val="StandardWeb"/>
      </w:pPr>
      <w:r>
        <w:t xml:space="preserve">1. O Gott du hast </w:t>
      </w:r>
      <w:proofErr w:type="spellStart"/>
      <w:r>
        <w:t>dy</w:t>
      </w:r>
      <w:proofErr w:type="spellEnd"/>
      <w:r>
        <w:t xml:space="preserve"> </w:t>
      </w:r>
      <w:proofErr w:type="spellStart"/>
      <w:r>
        <w:t>weysen</w:t>
      </w:r>
      <w:proofErr w:type="spellEnd"/>
      <w:r>
        <w:br/>
      </w:r>
      <w:proofErr w:type="spellStart"/>
      <w:r>
        <w:t>auß</w:t>
      </w:r>
      <w:proofErr w:type="spellEnd"/>
      <w:r>
        <w:t xml:space="preserve"> </w:t>
      </w:r>
      <w:proofErr w:type="spellStart"/>
      <w:r>
        <w:t>heydenischer</w:t>
      </w:r>
      <w:proofErr w:type="spellEnd"/>
      <w:r>
        <w:t xml:space="preserve"> schar</w:t>
      </w:r>
      <w:r>
        <w:br/>
        <w:t xml:space="preserve">bewegt </w:t>
      </w:r>
      <w:proofErr w:type="spellStart"/>
      <w:r>
        <w:t>deynn</w:t>
      </w:r>
      <w:proofErr w:type="spellEnd"/>
      <w:r>
        <w:t xml:space="preserve"> Christum </w:t>
      </w:r>
      <w:proofErr w:type="spellStart"/>
      <w:r>
        <w:t>preysen</w:t>
      </w:r>
      <w:proofErr w:type="spellEnd"/>
      <w:r>
        <w:t>:</w:t>
      </w:r>
      <w:r>
        <w:br/>
        <w:t xml:space="preserve">der </w:t>
      </w:r>
      <w:proofErr w:type="spellStart"/>
      <w:r>
        <w:t>Steren</w:t>
      </w:r>
      <w:proofErr w:type="spellEnd"/>
      <w:r>
        <w:t xml:space="preserve"> </w:t>
      </w:r>
      <w:proofErr w:type="spellStart"/>
      <w:r>
        <w:t>furt</w:t>
      </w:r>
      <w:proofErr w:type="spellEnd"/>
      <w:r>
        <w:t xml:space="preserve"> </w:t>
      </w:r>
      <w:proofErr w:type="spellStart"/>
      <w:r>
        <w:t>sy</w:t>
      </w:r>
      <w:proofErr w:type="spellEnd"/>
      <w:r>
        <w:t xml:space="preserve"> dar,</w:t>
      </w:r>
      <w:r>
        <w:br/>
        <w:t xml:space="preserve">Des </w:t>
      </w:r>
      <w:proofErr w:type="spellStart"/>
      <w:r>
        <w:t>wegs</w:t>
      </w:r>
      <w:proofErr w:type="spellEnd"/>
      <w:r>
        <w:t xml:space="preserve"> vom morgen </w:t>
      </w:r>
      <w:proofErr w:type="spellStart"/>
      <w:r>
        <w:t>landt</w:t>
      </w:r>
      <w:proofErr w:type="spellEnd"/>
      <w:r>
        <w:br/>
        <w:t xml:space="preserve">gen Betlehem </w:t>
      </w:r>
      <w:proofErr w:type="spellStart"/>
      <w:r>
        <w:t>ynn</w:t>
      </w:r>
      <w:proofErr w:type="spellEnd"/>
      <w:r>
        <w:t xml:space="preserve"> Juda;</w:t>
      </w:r>
      <w:r>
        <w:br/>
      </w:r>
      <w:proofErr w:type="spellStart"/>
      <w:r>
        <w:t>auß</w:t>
      </w:r>
      <w:proofErr w:type="spellEnd"/>
      <w:r>
        <w:t xml:space="preserve"> höchster </w:t>
      </w:r>
      <w:proofErr w:type="spellStart"/>
      <w:r>
        <w:t>armut</w:t>
      </w:r>
      <w:proofErr w:type="spellEnd"/>
      <w:r>
        <w:t xml:space="preserve"> </w:t>
      </w:r>
      <w:proofErr w:type="spellStart"/>
      <w:r>
        <w:t>standt</w:t>
      </w:r>
      <w:proofErr w:type="spellEnd"/>
      <w:r>
        <w:t>,</w:t>
      </w:r>
      <w:r>
        <w:br/>
        <w:t xml:space="preserve">das sie </w:t>
      </w:r>
      <w:proofErr w:type="spellStart"/>
      <w:r>
        <w:t>eyn</w:t>
      </w:r>
      <w:proofErr w:type="spellEnd"/>
      <w:r>
        <w:t xml:space="preserve"> </w:t>
      </w:r>
      <w:proofErr w:type="spellStart"/>
      <w:r>
        <w:t>könig</w:t>
      </w:r>
      <w:proofErr w:type="spellEnd"/>
      <w:r>
        <w:t xml:space="preserve"> der Juden,</w:t>
      </w:r>
      <w:r>
        <w:br/>
        <w:t xml:space="preserve">diß </w:t>
      </w:r>
      <w:proofErr w:type="spellStart"/>
      <w:r>
        <w:t>kyndleyn</w:t>
      </w:r>
      <w:proofErr w:type="spellEnd"/>
      <w:r>
        <w:t xml:space="preserve"> </w:t>
      </w:r>
      <w:proofErr w:type="spellStart"/>
      <w:r>
        <w:t>kleyn</w:t>
      </w:r>
      <w:proofErr w:type="spellEnd"/>
      <w:r>
        <w:t xml:space="preserve"> erkannt.</w:t>
      </w:r>
    </w:p>
    <w:p w14:paraId="0756869D" w14:textId="77777777" w:rsidR="009B1618" w:rsidRDefault="009B1618" w:rsidP="009B1618">
      <w:pPr>
        <w:pStyle w:val="StandardWeb"/>
      </w:pPr>
      <w:r>
        <w:t xml:space="preserve">2. Davon hat sie </w:t>
      </w:r>
      <w:proofErr w:type="spellStart"/>
      <w:r>
        <w:t>nitt</w:t>
      </w:r>
      <w:proofErr w:type="spellEnd"/>
      <w:r>
        <w:t xml:space="preserve"> </w:t>
      </w:r>
      <w:proofErr w:type="spellStart"/>
      <w:r>
        <w:t>keret</w:t>
      </w:r>
      <w:proofErr w:type="spellEnd"/>
      <w:r>
        <w:br/>
      </w:r>
      <w:proofErr w:type="spellStart"/>
      <w:r>
        <w:t>dy</w:t>
      </w:r>
      <w:proofErr w:type="spellEnd"/>
      <w:r>
        <w:t xml:space="preserve"> krippen noch der stall,</w:t>
      </w:r>
      <w:r>
        <w:br/>
        <w:t xml:space="preserve">ihn als </w:t>
      </w:r>
      <w:proofErr w:type="spellStart"/>
      <w:r>
        <w:t>eyn</w:t>
      </w:r>
      <w:proofErr w:type="spellEnd"/>
      <w:r>
        <w:t xml:space="preserve"> </w:t>
      </w:r>
      <w:proofErr w:type="spellStart"/>
      <w:r>
        <w:t>königk</w:t>
      </w:r>
      <w:proofErr w:type="spellEnd"/>
      <w:r>
        <w:t xml:space="preserve"> </w:t>
      </w:r>
      <w:proofErr w:type="spellStart"/>
      <w:r>
        <w:t>geeret</w:t>
      </w:r>
      <w:proofErr w:type="spellEnd"/>
      <w:r>
        <w:br/>
        <w:t xml:space="preserve">mit </w:t>
      </w:r>
      <w:proofErr w:type="spellStart"/>
      <w:r>
        <w:t>neygens</w:t>
      </w:r>
      <w:proofErr w:type="spellEnd"/>
      <w:r>
        <w:t xml:space="preserve"> </w:t>
      </w:r>
      <w:proofErr w:type="spellStart"/>
      <w:r>
        <w:t>nyderfall</w:t>
      </w:r>
      <w:proofErr w:type="spellEnd"/>
      <w:r>
        <w:t>.</w:t>
      </w:r>
      <w:r>
        <w:br/>
      </w:r>
      <w:proofErr w:type="spellStart"/>
      <w:r>
        <w:t>Golt</w:t>
      </w:r>
      <w:proofErr w:type="spellEnd"/>
      <w:r>
        <w:t xml:space="preserve"> </w:t>
      </w:r>
      <w:proofErr w:type="spellStart"/>
      <w:r>
        <w:t>mirr</w:t>
      </w:r>
      <w:proofErr w:type="spellEnd"/>
      <w:r>
        <w:t xml:space="preserve"> und </w:t>
      </w:r>
      <w:proofErr w:type="spellStart"/>
      <w:r>
        <w:t>weyerach</w:t>
      </w:r>
      <w:proofErr w:type="spellEnd"/>
      <w:r>
        <w:br/>
        <w:t xml:space="preserve">ist </w:t>
      </w:r>
      <w:proofErr w:type="spellStart"/>
      <w:r>
        <w:t>gewst</w:t>
      </w:r>
      <w:proofErr w:type="spellEnd"/>
      <w:r>
        <w:t xml:space="preserve"> </w:t>
      </w:r>
      <w:proofErr w:type="spellStart"/>
      <w:r>
        <w:t>yhr</w:t>
      </w:r>
      <w:proofErr w:type="spellEnd"/>
      <w:r>
        <w:t xml:space="preserve"> aller </w:t>
      </w:r>
      <w:proofErr w:type="spellStart"/>
      <w:r>
        <w:t>opffer</w:t>
      </w:r>
      <w:proofErr w:type="spellEnd"/>
      <w:r>
        <w:t>,</w:t>
      </w:r>
      <w:r>
        <w:br/>
        <w:t xml:space="preserve">das </w:t>
      </w:r>
      <w:proofErr w:type="spellStart"/>
      <w:r>
        <w:t>dysem</w:t>
      </w:r>
      <w:proofErr w:type="spellEnd"/>
      <w:r>
        <w:t xml:space="preserve"> </w:t>
      </w:r>
      <w:proofErr w:type="spellStart"/>
      <w:r>
        <w:t>kyndt</w:t>
      </w:r>
      <w:proofErr w:type="spellEnd"/>
      <w:r>
        <w:t xml:space="preserve"> </w:t>
      </w:r>
      <w:proofErr w:type="spellStart"/>
      <w:r>
        <w:t>geschach</w:t>
      </w:r>
      <w:proofErr w:type="spellEnd"/>
      <w:r>
        <w:t>,</w:t>
      </w:r>
      <w:r>
        <w:br/>
      </w:r>
      <w:proofErr w:type="spellStart"/>
      <w:r>
        <w:t>solchs</w:t>
      </w:r>
      <w:proofErr w:type="spellEnd"/>
      <w:r>
        <w:t xml:space="preserve"> als menschlicher </w:t>
      </w:r>
      <w:proofErr w:type="spellStart"/>
      <w:r>
        <w:t>weyßheit</w:t>
      </w:r>
      <w:proofErr w:type="spellEnd"/>
      <w:r>
        <w:br/>
        <w:t>findt gar unglaublich sach.</w:t>
      </w:r>
    </w:p>
    <w:p w14:paraId="1D76D9D4" w14:textId="77777777" w:rsidR="009B1618" w:rsidRDefault="009B1618" w:rsidP="009B1618">
      <w:pPr>
        <w:pStyle w:val="StandardWeb"/>
      </w:pPr>
      <w:r>
        <w:t xml:space="preserve">3. O </w:t>
      </w:r>
      <w:proofErr w:type="spellStart"/>
      <w:r>
        <w:t>herr</w:t>
      </w:r>
      <w:proofErr w:type="spellEnd"/>
      <w:r>
        <w:t xml:space="preserve"> wie solche </w:t>
      </w:r>
      <w:proofErr w:type="spellStart"/>
      <w:r>
        <w:t>weysen</w:t>
      </w:r>
      <w:proofErr w:type="spellEnd"/>
      <w:r>
        <w:br/>
      </w:r>
      <w:proofErr w:type="spellStart"/>
      <w:r>
        <w:t>yr</w:t>
      </w:r>
      <w:proofErr w:type="spellEnd"/>
      <w:r>
        <w:t xml:space="preserve"> gab dir brachten </w:t>
      </w:r>
      <w:proofErr w:type="spellStart"/>
      <w:r>
        <w:t>weyt</w:t>
      </w:r>
      <w:proofErr w:type="spellEnd"/>
      <w:r>
        <w:t>,</w:t>
      </w:r>
      <w:r>
        <w:br/>
      </w:r>
      <w:proofErr w:type="spellStart"/>
      <w:r>
        <w:t>hilff</w:t>
      </w:r>
      <w:proofErr w:type="spellEnd"/>
      <w:r>
        <w:t xml:space="preserve"> uns dich </w:t>
      </w:r>
      <w:proofErr w:type="spellStart"/>
      <w:r>
        <w:t>stetlich</w:t>
      </w:r>
      <w:proofErr w:type="spellEnd"/>
      <w:r>
        <w:t xml:space="preserve"> </w:t>
      </w:r>
      <w:proofErr w:type="spellStart"/>
      <w:r>
        <w:t>preysen</w:t>
      </w:r>
      <w:proofErr w:type="spellEnd"/>
      <w:r>
        <w:br/>
      </w:r>
      <w:proofErr w:type="spellStart"/>
      <w:r>
        <w:t>allhy</w:t>
      </w:r>
      <w:proofErr w:type="spellEnd"/>
      <w:r>
        <w:t xml:space="preserve"> </w:t>
      </w:r>
      <w:proofErr w:type="spellStart"/>
      <w:r>
        <w:t>yn</w:t>
      </w:r>
      <w:proofErr w:type="spellEnd"/>
      <w:r>
        <w:t xml:space="preserve"> </w:t>
      </w:r>
      <w:proofErr w:type="spellStart"/>
      <w:r>
        <w:t>dyser</w:t>
      </w:r>
      <w:proofErr w:type="spellEnd"/>
      <w:r>
        <w:t xml:space="preserve"> </w:t>
      </w:r>
      <w:proofErr w:type="spellStart"/>
      <w:r>
        <w:t>czeyt</w:t>
      </w:r>
      <w:proofErr w:type="spellEnd"/>
      <w:r>
        <w:t>.</w:t>
      </w:r>
      <w:r>
        <w:br/>
      </w:r>
      <w:proofErr w:type="spellStart"/>
      <w:r>
        <w:t>Leyb</w:t>
      </w:r>
      <w:proofErr w:type="spellEnd"/>
      <w:r>
        <w:t xml:space="preserve"> willen und </w:t>
      </w:r>
      <w:proofErr w:type="spellStart"/>
      <w:r>
        <w:t>beger</w:t>
      </w:r>
      <w:proofErr w:type="spellEnd"/>
      <w:r>
        <w:br/>
        <w:t xml:space="preserve">für </w:t>
      </w:r>
      <w:proofErr w:type="spellStart"/>
      <w:r>
        <w:t>geystlich</w:t>
      </w:r>
      <w:proofErr w:type="spellEnd"/>
      <w:r>
        <w:t xml:space="preserve"> </w:t>
      </w:r>
      <w:proofErr w:type="spellStart"/>
      <w:r>
        <w:t>opffer</w:t>
      </w:r>
      <w:proofErr w:type="spellEnd"/>
      <w:r>
        <w:t xml:space="preserve"> bringen,</w:t>
      </w:r>
      <w:r>
        <w:br/>
      </w:r>
      <w:proofErr w:type="spellStart"/>
      <w:r>
        <w:t>deyn</w:t>
      </w:r>
      <w:proofErr w:type="spellEnd"/>
      <w:r>
        <w:t xml:space="preserve"> </w:t>
      </w:r>
      <w:proofErr w:type="spellStart"/>
      <w:r>
        <w:t>geyst</w:t>
      </w:r>
      <w:proofErr w:type="spellEnd"/>
      <w:r>
        <w:t xml:space="preserve"> uns darzu </w:t>
      </w:r>
      <w:proofErr w:type="spellStart"/>
      <w:r>
        <w:t>ker</w:t>
      </w:r>
      <w:proofErr w:type="spellEnd"/>
      <w:r>
        <w:t>;</w:t>
      </w:r>
      <w:r>
        <w:br/>
      </w:r>
      <w:proofErr w:type="spellStart"/>
      <w:r>
        <w:t>ynn</w:t>
      </w:r>
      <w:proofErr w:type="spellEnd"/>
      <w:r>
        <w:t xml:space="preserve"> </w:t>
      </w:r>
      <w:proofErr w:type="spellStart"/>
      <w:r>
        <w:t>warer</w:t>
      </w:r>
      <w:proofErr w:type="spellEnd"/>
      <w:r>
        <w:t xml:space="preserve"> </w:t>
      </w:r>
      <w:proofErr w:type="spellStart"/>
      <w:r>
        <w:t>lyb</w:t>
      </w:r>
      <w:proofErr w:type="spellEnd"/>
      <w:r>
        <w:t xml:space="preserve"> durch </w:t>
      </w:r>
      <w:proofErr w:type="spellStart"/>
      <w:r>
        <w:t>glawben</w:t>
      </w:r>
      <w:proofErr w:type="spellEnd"/>
      <w:r>
        <w:br/>
        <w:t xml:space="preserve">uns Christlich </w:t>
      </w:r>
      <w:proofErr w:type="spellStart"/>
      <w:r>
        <w:t>wircken</w:t>
      </w:r>
      <w:proofErr w:type="spellEnd"/>
      <w:r>
        <w:t xml:space="preserve"> </w:t>
      </w:r>
      <w:proofErr w:type="spellStart"/>
      <w:r>
        <w:t>ler</w:t>
      </w:r>
      <w:proofErr w:type="spellEnd"/>
      <w:r>
        <w:t>.</w:t>
      </w:r>
    </w:p>
    <w:p w14:paraId="4DFA22CC" w14:textId="34AC3A7E" w:rsidR="009B1618" w:rsidRDefault="009B1618" w:rsidP="00D02054">
      <w:pPr>
        <w:pStyle w:val="berschrift1"/>
        <w:rPr>
          <w:szCs w:val="36"/>
        </w:rPr>
      </w:pPr>
      <w:proofErr w:type="spellStart"/>
      <w:r w:rsidRPr="00D02054">
        <w:t>Symeonis</w:t>
      </w:r>
      <w:proofErr w:type="spellEnd"/>
      <w:r w:rsidRPr="00D02054">
        <w:t xml:space="preserve"> </w:t>
      </w:r>
      <w:proofErr w:type="spellStart"/>
      <w:r w:rsidRPr="00D02054">
        <w:t>lobegesang</w:t>
      </w:r>
      <w:proofErr w:type="spellEnd"/>
      <w:r>
        <w:t xml:space="preserve"> </w:t>
      </w:r>
    </w:p>
    <w:p w14:paraId="5999DE78" w14:textId="77777777" w:rsidR="009B1618" w:rsidRDefault="009B1618" w:rsidP="009B1618">
      <w:pPr>
        <w:pStyle w:val="StandardWeb"/>
      </w:pPr>
      <w:r>
        <w:t xml:space="preserve">1. Nun </w:t>
      </w:r>
      <w:proofErr w:type="spellStart"/>
      <w:r>
        <w:t>herre</w:t>
      </w:r>
      <w:proofErr w:type="spellEnd"/>
      <w:r>
        <w:t xml:space="preserve"> wirst du lassen</w:t>
      </w:r>
      <w:r>
        <w:br/>
      </w:r>
      <w:proofErr w:type="spellStart"/>
      <w:r>
        <w:t>deynen</w:t>
      </w:r>
      <w:proofErr w:type="spellEnd"/>
      <w:r>
        <w:t xml:space="preserve"> </w:t>
      </w:r>
      <w:proofErr w:type="spellStart"/>
      <w:r>
        <w:t>knechht</w:t>
      </w:r>
      <w:proofErr w:type="spellEnd"/>
      <w:r>
        <w:t xml:space="preserve"> </w:t>
      </w:r>
      <w:proofErr w:type="spellStart"/>
      <w:r>
        <w:t>ynn</w:t>
      </w:r>
      <w:proofErr w:type="spellEnd"/>
      <w:r>
        <w:t xml:space="preserve"> der </w:t>
      </w:r>
      <w:proofErr w:type="spellStart"/>
      <w:r>
        <w:t>rhu</w:t>
      </w:r>
      <w:proofErr w:type="spellEnd"/>
      <w:r>
        <w:t>,</w:t>
      </w:r>
      <w:r>
        <w:br/>
      </w:r>
      <w:proofErr w:type="spellStart"/>
      <w:r>
        <w:t>wy</w:t>
      </w:r>
      <w:proofErr w:type="spellEnd"/>
      <w:r>
        <w:t xml:space="preserve"> du </w:t>
      </w:r>
      <w:proofErr w:type="spellStart"/>
      <w:r>
        <w:t>yhm</w:t>
      </w:r>
      <w:proofErr w:type="spellEnd"/>
      <w:r>
        <w:t xml:space="preserve"> hast </w:t>
      </w:r>
      <w:proofErr w:type="spellStart"/>
      <w:r>
        <w:t>verheyssen</w:t>
      </w:r>
      <w:proofErr w:type="spellEnd"/>
      <w:r>
        <w:t>,</w:t>
      </w:r>
      <w:r>
        <w:br/>
      </w:r>
      <w:proofErr w:type="spellStart"/>
      <w:r>
        <w:t>unnd</w:t>
      </w:r>
      <w:proofErr w:type="spellEnd"/>
      <w:r>
        <w:t xml:space="preserve"> </w:t>
      </w:r>
      <w:proofErr w:type="spellStart"/>
      <w:r>
        <w:t>yetzo</w:t>
      </w:r>
      <w:proofErr w:type="spellEnd"/>
      <w:r>
        <w:t xml:space="preserve"> </w:t>
      </w:r>
      <w:proofErr w:type="spellStart"/>
      <w:r>
        <w:t>kumpt</w:t>
      </w:r>
      <w:proofErr w:type="spellEnd"/>
      <w:r>
        <w:t xml:space="preserve"> </w:t>
      </w:r>
      <w:proofErr w:type="spellStart"/>
      <w:r>
        <w:t>darczu</w:t>
      </w:r>
      <w:proofErr w:type="spellEnd"/>
      <w:r>
        <w:t>,</w:t>
      </w:r>
      <w:r>
        <w:br/>
      </w:r>
      <w:proofErr w:type="spellStart"/>
      <w:r>
        <w:t>Deyn</w:t>
      </w:r>
      <w:proofErr w:type="spellEnd"/>
      <w:r>
        <w:t xml:space="preserve"> </w:t>
      </w:r>
      <w:proofErr w:type="spellStart"/>
      <w:r>
        <w:t>wort</w:t>
      </w:r>
      <w:proofErr w:type="spellEnd"/>
      <w:r>
        <w:t xml:space="preserve">, das </w:t>
      </w:r>
      <w:proofErr w:type="spellStart"/>
      <w:r>
        <w:t>alls</w:t>
      </w:r>
      <w:proofErr w:type="spellEnd"/>
      <w:r>
        <w:t xml:space="preserve"> vermag,</w:t>
      </w:r>
      <w:r>
        <w:br/>
      </w:r>
      <w:proofErr w:type="spellStart"/>
      <w:r>
        <w:t>ym</w:t>
      </w:r>
      <w:proofErr w:type="spellEnd"/>
      <w:r>
        <w:t xml:space="preserve"> </w:t>
      </w:r>
      <w:proofErr w:type="spellStart"/>
      <w:r>
        <w:t>frid</w:t>
      </w:r>
      <w:proofErr w:type="spellEnd"/>
      <w:r>
        <w:t xml:space="preserve"> uns </w:t>
      </w:r>
      <w:proofErr w:type="spellStart"/>
      <w:r>
        <w:t>czu</w:t>
      </w:r>
      <w:proofErr w:type="spellEnd"/>
      <w:r>
        <w:t xml:space="preserve"> erhalten,</w:t>
      </w:r>
      <w:r>
        <w:br/>
        <w:t xml:space="preserve">das </w:t>
      </w:r>
      <w:proofErr w:type="spellStart"/>
      <w:r>
        <w:t>unns</w:t>
      </w:r>
      <w:proofErr w:type="spellEnd"/>
      <w:r>
        <w:t xml:space="preserve"> hat bracht den tag,</w:t>
      </w:r>
      <w:r>
        <w:br/>
        <w:t xml:space="preserve">daran unser </w:t>
      </w:r>
      <w:proofErr w:type="spellStart"/>
      <w:r>
        <w:t>erlösung</w:t>
      </w:r>
      <w:proofErr w:type="spellEnd"/>
      <w:r>
        <w:br/>
        <w:t>mit freunden herfür brach.</w:t>
      </w:r>
    </w:p>
    <w:p w14:paraId="7EF87D87" w14:textId="77777777" w:rsidR="009B1618" w:rsidRDefault="009B1618" w:rsidP="009B1618">
      <w:pPr>
        <w:pStyle w:val="StandardWeb"/>
      </w:pPr>
      <w:r>
        <w:t xml:space="preserve">2. Meyn </w:t>
      </w:r>
      <w:proofErr w:type="spellStart"/>
      <w:r>
        <w:t>hertz</w:t>
      </w:r>
      <w:proofErr w:type="spellEnd"/>
      <w:r>
        <w:t xml:space="preserve"> das ist </w:t>
      </w:r>
      <w:proofErr w:type="spellStart"/>
      <w:r>
        <w:t>eröffent</w:t>
      </w:r>
      <w:proofErr w:type="spellEnd"/>
      <w:r>
        <w:t>,</w:t>
      </w:r>
      <w:r>
        <w:br/>
      </w:r>
      <w:proofErr w:type="spellStart"/>
      <w:r>
        <w:t>darczu</w:t>
      </w:r>
      <w:proofErr w:type="spellEnd"/>
      <w:r>
        <w:t xml:space="preserve"> der stille </w:t>
      </w:r>
      <w:proofErr w:type="spellStart"/>
      <w:r>
        <w:t>mundt</w:t>
      </w:r>
      <w:proofErr w:type="spellEnd"/>
      <w:r>
        <w:t>,</w:t>
      </w:r>
      <w:r>
        <w:br/>
        <w:t xml:space="preserve">da </w:t>
      </w:r>
      <w:proofErr w:type="spellStart"/>
      <w:r>
        <w:t>meyn</w:t>
      </w:r>
      <w:proofErr w:type="spellEnd"/>
      <w:r>
        <w:t xml:space="preserve"> </w:t>
      </w:r>
      <w:proofErr w:type="spellStart"/>
      <w:r>
        <w:t>augen</w:t>
      </w:r>
      <w:proofErr w:type="spellEnd"/>
      <w:r>
        <w:t xml:space="preserve"> ersahen</w:t>
      </w:r>
      <w:r>
        <w:br/>
      </w:r>
      <w:proofErr w:type="spellStart"/>
      <w:r>
        <w:t>deyn</w:t>
      </w:r>
      <w:proofErr w:type="spellEnd"/>
      <w:r>
        <w:t xml:space="preserve"> </w:t>
      </w:r>
      <w:proofErr w:type="spellStart"/>
      <w:r>
        <w:t>heylandt</w:t>
      </w:r>
      <w:proofErr w:type="spellEnd"/>
      <w:r>
        <w:t xml:space="preserve"> </w:t>
      </w:r>
      <w:proofErr w:type="spellStart"/>
      <w:r>
        <w:t>yn</w:t>
      </w:r>
      <w:proofErr w:type="spellEnd"/>
      <w:r>
        <w:t xml:space="preserve"> der </w:t>
      </w:r>
      <w:proofErr w:type="spellStart"/>
      <w:r>
        <w:t>stundt</w:t>
      </w:r>
      <w:proofErr w:type="spellEnd"/>
      <w:r>
        <w:t>,</w:t>
      </w:r>
      <w:r>
        <w:br/>
      </w:r>
      <w:proofErr w:type="spellStart"/>
      <w:r>
        <w:t>Darauff</w:t>
      </w:r>
      <w:proofErr w:type="spellEnd"/>
      <w:r>
        <w:t xml:space="preserve"> vor langer </w:t>
      </w:r>
      <w:proofErr w:type="spellStart"/>
      <w:r>
        <w:t>czeyt</w:t>
      </w:r>
      <w:proofErr w:type="spellEnd"/>
      <w:r>
        <w:br/>
        <w:t xml:space="preserve">all </w:t>
      </w:r>
      <w:proofErr w:type="spellStart"/>
      <w:r>
        <w:t>veter</w:t>
      </w:r>
      <w:proofErr w:type="spellEnd"/>
      <w:r>
        <w:t xml:space="preserve"> </w:t>
      </w:r>
      <w:proofErr w:type="spellStart"/>
      <w:r>
        <w:t>senlich</w:t>
      </w:r>
      <w:proofErr w:type="spellEnd"/>
      <w:r>
        <w:t xml:space="preserve"> hofften,</w:t>
      </w:r>
      <w:r>
        <w:br/>
        <w:t xml:space="preserve">das </w:t>
      </w:r>
      <w:proofErr w:type="spellStart"/>
      <w:r>
        <w:t>sy</w:t>
      </w:r>
      <w:proofErr w:type="spellEnd"/>
      <w:r>
        <w:t xml:space="preserve"> würden </w:t>
      </w:r>
      <w:proofErr w:type="spellStart"/>
      <w:r>
        <w:t>gefreyt</w:t>
      </w:r>
      <w:proofErr w:type="spellEnd"/>
      <w:r>
        <w:t>,</w:t>
      </w:r>
      <w:r>
        <w:br/>
      </w:r>
      <w:proofErr w:type="spellStart"/>
      <w:r>
        <w:t>unnd</w:t>
      </w:r>
      <w:proofErr w:type="spellEnd"/>
      <w:r>
        <w:t xml:space="preserve"> </w:t>
      </w:r>
      <w:proofErr w:type="spellStart"/>
      <w:r>
        <w:t>yhn</w:t>
      </w:r>
      <w:proofErr w:type="spellEnd"/>
      <w:r>
        <w:t xml:space="preserve"> vom </w:t>
      </w:r>
      <w:proofErr w:type="spellStart"/>
      <w:r>
        <w:t>hymel</w:t>
      </w:r>
      <w:proofErr w:type="spellEnd"/>
      <w:r>
        <w:t xml:space="preserve"> </w:t>
      </w:r>
      <w:proofErr w:type="spellStart"/>
      <w:r>
        <w:t>kem</w:t>
      </w:r>
      <w:proofErr w:type="spellEnd"/>
      <w:r>
        <w:t xml:space="preserve"> herab,</w:t>
      </w:r>
      <w:r>
        <w:br/>
        <w:t xml:space="preserve">der mir </w:t>
      </w:r>
      <w:proofErr w:type="spellStart"/>
      <w:r>
        <w:t>yn</w:t>
      </w:r>
      <w:proofErr w:type="spellEnd"/>
      <w:r>
        <w:t xml:space="preserve"> armen </w:t>
      </w:r>
      <w:proofErr w:type="spellStart"/>
      <w:r>
        <w:t>leydt</w:t>
      </w:r>
      <w:proofErr w:type="spellEnd"/>
      <w:r>
        <w:t>.</w:t>
      </w:r>
    </w:p>
    <w:p w14:paraId="1DF49F61" w14:textId="77777777" w:rsidR="009B1618" w:rsidRDefault="009B1618" w:rsidP="009B1618">
      <w:pPr>
        <w:pStyle w:val="StandardWeb"/>
      </w:pPr>
      <w:r>
        <w:t xml:space="preserve">3. Es </w:t>
      </w:r>
      <w:proofErr w:type="spellStart"/>
      <w:r>
        <w:t>kan</w:t>
      </w:r>
      <w:proofErr w:type="spellEnd"/>
      <w:r>
        <w:t xml:space="preserve"> </w:t>
      </w:r>
      <w:proofErr w:type="spellStart"/>
      <w:r>
        <w:t>keyn</w:t>
      </w:r>
      <w:proofErr w:type="spellEnd"/>
      <w:r>
        <w:t xml:space="preserve"> </w:t>
      </w:r>
      <w:proofErr w:type="spellStart"/>
      <w:r>
        <w:t>zung</w:t>
      </w:r>
      <w:proofErr w:type="spellEnd"/>
      <w:r>
        <w:t xml:space="preserve"> </w:t>
      </w:r>
      <w:proofErr w:type="spellStart"/>
      <w:r>
        <w:t>außsprechen</w:t>
      </w:r>
      <w:proofErr w:type="spellEnd"/>
      <w:r>
        <w:t>,</w:t>
      </w:r>
      <w:r>
        <w:br/>
      </w:r>
      <w:proofErr w:type="spellStart"/>
      <w:r>
        <w:t>herr</w:t>
      </w:r>
      <w:proofErr w:type="spellEnd"/>
      <w:r>
        <w:t xml:space="preserve"> </w:t>
      </w:r>
      <w:proofErr w:type="spellStart"/>
      <w:r>
        <w:t>deyner</w:t>
      </w:r>
      <w:proofErr w:type="spellEnd"/>
      <w:r>
        <w:t xml:space="preserve"> </w:t>
      </w:r>
      <w:proofErr w:type="spellStart"/>
      <w:r>
        <w:t>gnaden</w:t>
      </w:r>
      <w:proofErr w:type="spellEnd"/>
      <w:r>
        <w:t xml:space="preserve"> </w:t>
      </w:r>
      <w:proofErr w:type="spellStart"/>
      <w:r>
        <w:t>trost</w:t>
      </w:r>
      <w:proofErr w:type="spellEnd"/>
      <w:r>
        <w:t>,</w:t>
      </w:r>
      <w:r>
        <w:br/>
      </w:r>
      <w:proofErr w:type="spellStart"/>
      <w:r>
        <w:t>beweyst</w:t>
      </w:r>
      <w:proofErr w:type="spellEnd"/>
      <w:r>
        <w:t xml:space="preserve"> allen </w:t>
      </w:r>
      <w:proofErr w:type="spellStart"/>
      <w:r>
        <w:t>geschlechten</w:t>
      </w:r>
      <w:proofErr w:type="spellEnd"/>
      <w:r>
        <w:t>,</w:t>
      </w:r>
      <w:r>
        <w:br/>
        <w:t xml:space="preserve">den </w:t>
      </w:r>
      <w:proofErr w:type="spellStart"/>
      <w:r>
        <w:t>dss</w:t>
      </w:r>
      <w:proofErr w:type="spellEnd"/>
      <w:r>
        <w:t xml:space="preserve"> </w:t>
      </w:r>
      <w:proofErr w:type="spellStart"/>
      <w:r>
        <w:t>bereytet</w:t>
      </w:r>
      <w:proofErr w:type="spellEnd"/>
      <w:r>
        <w:t xml:space="preserve"> hast,</w:t>
      </w:r>
      <w:r>
        <w:br/>
        <w:t xml:space="preserve">Durchs </w:t>
      </w:r>
      <w:proofErr w:type="spellStart"/>
      <w:r>
        <w:t>wort</w:t>
      </w:r>
      <w:proofErr w:type="spellEnd"/>
      <w:r>
        <w:t xml:space="preserve"> und manch </w:t>
      </w:r>
      <w:proofErr w:type="spellStart"/>
      <w:r>
        <w:t>figur</w:t>
      </w:r>
      <w:proofErr w:type="spellEnd"/>
      <w:r>
        <w:t>:</w:t>
      </w:r>
      <w:r>
        <w:br/>
        <w:t xml:space="preserve">Anna </w:t>
      </w:r>
      <w:proofErr w:type="spellStart"/>
      <w:r>
        <w:t>solchs</w:t>
      </w:r>
      <w:proofErr w:type="spellEnd"/>
      <w:r>
        <w:t xml:space="preserve"> </w:t>
      </w:r>
      <w:proofErr w:type="spellStart"/>
      <w:r>
        <w:t>thet</w:t>
      </w:r>
      <w:proofErr w:type="spellEnd"/>
      <w:r>
        <w:t xml:space="preserve"> </w:t>
      </w:r>
      <w:proofErr w:type="spellStart"/>
      <w:r>
        <w:t>bezeugenn</w:t>
      </w:r>
      <w:proofErr w:type="spellEnd"/>
      <w:r>
        <w:br/>
      </w:r>
      <w:proofErr w:type="spellStart"/>
      <w:r>
        <w:t>auß</w:t>
      </w:r>
      <w:proofErr w:type="spellEnd"/>
      <w:r>
        <w:t xml:space="preserve"> dem </w:t>
      </w:r>
      <w:proofErr w:type="spellStart"/>
      <w:r>
        <w:t>geschlecht</w:t>
      </w:r>
      <w:proofErr w:type="spellEnd"/>
      <w:r>
        <w:t xml:space="preserve"> </w:t>
      </w:r>
      <w:proofErr w:type="spellStart"/>
      <w:r>
        <w:t>Asur</w:t>
      </w:r>
      <w:proofErr w:type="spellEnd"/>
      <w:r>
        <w:br/>
        <w:t>Israel, der stets wartet</w:t>
      </w:r>
      <w:r>
        <w:br/>
        <w:t xml:space="preserve">des </w:t>
      </w:r>
      <w:proofErr w:type="spellStart"/>
      <w:r>
        <w:t>heylands</w:t>
      </w:r>
      <w:proofErr w:type="spellEnd"/>
      <w:r>
        <w:t xml:space="preserve"> </w:t>
      </w:r>
      <w:proofErr w:type="spellStart"/>
      <w:r>
        <w:t>reyn</w:t>
      </w:r>
      <w:proofErr w:type="spellEnd"/>
      <w:r>
        <w:t xml:space="preserve"> und pur.</w:t>
      </w:r>
    </w:p>
    <w:p w14:paraId="4C92FF1D" w14:textId="77777777" w:rsidR="009B1618" w:rsidRDefault="009B1618" w:rsidP="009B1618">
      <w:pPr>
        <w:pStyle w:val="StandardWeb"/>
      </w:pPr>
      <w:r>
        <w:t xml:space="preserve">4. </w:t>
      </w:r>
      <w:proofErr w:type="spellStart"/>
      <w:r>
        <w:t>Deyn</w:t>
      </w:r>
      <w:proofErr w:type="spellEnd"/>
      <w:r>
        <w:t xml:space="preserve"> licht ist klar </w:t>
      </w:r>
      <w:proofErr w:type="spellStart"/>
      <w:r>
        <w:t>erschynen</w:t>
      </w:r>
      <w:proofErr w:type="spellEnd"/>
      <w:r>
        <w:t>,</w:t>
      </w:r>
      <w:r>
        <w:br/>
      </w:r>
      <w:proofErr w:type="spellStart"/>
      <w:r>
        <w:t>unnd</w:t>
      </w:r>
      <w:proofErr w:type="spellEnd"/>
      <w:r>
        <w:t xml:space="preserve"> </w:t>
      </w:r>
      <w:proofErr w:type="spellStart"/>
      <w:r>
        <w:t>kumen</w:t>
      </w:r>
      <w:proofErr w:type="spellEnd"/>
      <w:r>
        <w:t xml:space="preserve"> </w:t>
      </w:r>
      <w:proofErr w:type="spellStart"/>
      <w:r>
        <w:t>yn</w:t>
      </w:r>
      <w:proofErr w:type="spellEnd"/>
      <w:r>
        <w:t xml:space="preserve"> die </w:t>
      </w:r>
      <w:proofErr w:type="spellStart"/>
      <w:r>
        <w:t>welchdt</w:t>
      </w:r>
      <w:proofErr w:type="spellEnd"/>
      <w:r>
        <w:t>,</w:t>
      </w:r>
      <w:r>
        <w:br/>
      </w:r>
      <w:proofErr w:type="spellStart"/>
      <w:r>
        <w:t>wy</w:t>
      </w:r>
      <w:proofErr w:type="spellEnd"/>
      <w:r>
        <w:t xml:space="preserve"> das all </w:t>
      </w:r>
      <w:proofErr w:type="spellStart"/>
      <w:r>
        <w:t>heylg</w:t>
      </w:r>
      <w:proofErr w:type="spellEnd"/>
      <w:r>
        <w:t xml:space="preserve"> </w:t>
      </w:r>
      <w:proofErr w:type="spellStart"/>
      <w:r>
        <w:t>propheten</w:t>
      </w:r>
      <w:proofErr w:type="spellEnd"/>
      <w:r>
        <w:br/>
        <w:t xml:space="preserve">verkündet und </w:t>
      </w:r>
      <w:proofErr w:type="spellStart"/>
      <w:r>
        <w:t>gemeldt</w:t>
      </w:r>
      <w:proofErr w:type="spellEnd"/>
      <w:r>
        <w:t>.</w:t>
      </w:r>
      <w:r>
        <w:br/>
        <w:t xml:space="preserve">Das </w:t>
      </w:r>
      <w:proofErr w:type="spellStart"/>
      <w:r>
        <w:t>yn</w:t>
      </w:r>
      <w:proofErr w:type="spellEnd"/>
      <w:r>
        <w:t xml:space="preserve"> </w:t>
      </w:r>
      <w:proofErr w:type="spellStart"/>
      <w:r>
        <w:t>deyns</w:t>
      </w:r>
      <w:proofErr w:type="spellEnd"/>
      <w:r>
        <w:t xml:space="preserve"> lichtes </w:t>
      </w:r>
      <w:proofErr w:type="spellStart"/>
      <w:r>
        <w:t>scheyn</w:t>
      </w:r>
      <w:proofErr w:type="spellEnd"/>
      <w:r>
        <w:br/>
      </w:r>
      <w:proofErr w:type="spellStart"/>
      <w:r>
        <w:t>dy</w:t>
      </w:r>
      <w:proofErr w:type="spellEnd"/>
      <w:r>
        <w:t xml:space="preserve"> </w:t>
      </w:r>
      <w:proofErr w:type="spellStart"/>
      <w:r>
        <w:t>heyden</w:t>
      </w:r>
      <w:proofErr w:type="spellEnd"/>
      <w:r>
        <w:t xml:space="preserve"> würden </w:t>
      </w:r>
      <w:proofErr w:type="spellStart"/>
      <w:r>
        <w:t>wanndern</w:t>
      </w:r>
      <w:proofErr w:type="spellEnd"/>
      <w:r>
        <w:t>,</w:t>
      </w:r>
      <w:r>
        <w:br/>
        <w:t xml:space="preserve">erlöst </w:t>
      </w:r>
      <w:proofErr w:type="spellStart"/>
      <w:r>
        <w:t>vonn</w:t>
      </w:r>
      <w:proofErr w:type="spellEnd"/>
      <w:r>
        <w:t xml:space="preserve"> </w:t>
      </w:r>
      <w:proofErr w:type="spellStart"/>
      <w:r>
        <w:t>sünd</w:t>
      </w:r>
      <w:proofErr w:type="spellEnd"/>
      <w:r>
        <w:t xml:space="preserve"> </w:t>
      </w:r>
      <w:proofErr w:type="spellStart"/>
      <w:r>
        <w:t>unnd</w:t>
      </w:r>
      <w:proofErr w:type="spellEnd"/>
      <w:r>
        <w:t xml:space="preserve"> </w:t>
      </w:r>
      <w:proofErr w:type="spellStart"/>
      <w:r>
        <w:t>peyn</w:t>
      </w:r>
      <w:proofErr w:type="spellEnd"/>
      <w:r>
        <w:t>,</w:t>
      </w:r>
      <w:r>
        <w:br/>
      </w:r>
      <w:proofErr w:type="spellStart"/>
      <w:r>
        <w:t>czum</w:t>
      </w:r>
      <w:proofErr w:type="spellEnd"/>
      <w:r>
        <w:t xml:space="preserve"> </w:t>
      </w:r>
      <w:proofErr w:type="spellStart"/>
      <w:r>
        <w:t>preyß</w:t>
      </w:r>
      <w:proofErr w:type="spellEnd"/>
      <w:r>
        <w:t xml:space="preserve"> </w:t>
      </w:r>
      <w:proofErr w:type="spellStart"/>
      <w:r>
        <w:t>deyns</w:t>
      </w:r>
      <w:proofErr w:type="spellEnd"/>
      <w:r>
        <w:t xml:space="preserve"> </w:t>
      </w:r>
      <w:proofErr w:type="spellStart"/>
      <w:r>
        <w:t>volkes</w:t>
      </w:r>
      <w:proofErr w:type="spellEnd"/>
      <w:r>
        <w:t xml:space="preserve"> </w:t>
      </w:r>
      <w:proofErr w:type="spellStart"/>
      <w:r>
        <w:t>Israhel</w:t>
      </w:r>
      <w:proofErr w:type="spellEnd"/>
      <w:r>
        <w:t>,</w:t>
      </w:r>
      <w:r>
        <w:br/>
        <w:t xml:space="preserve">du Gott und </w:t>
      </w:r>
      <w:proofErr w:type="spellStart"/>
      <w:r>
        <w:t>herre</w:t>
      </w:r>
      <w:proofErr w:type="spellEnd"/>
      <w:r>
        <w:t xml:space="preserve"> </w:t>
      </w:r>
      <w:proofErr w:type="spellStart"/>
      <w:r>
        <w:t>meyn</w:t>
      </w:r>
      <w:proofErr w:type="spellEnd"/>
      <w:r>
        <w:t>.</w:t>
      </w:r>
    </w:p>
    <w:p w14:paraId="665F1F6E" w14:textId="1AE72750" w:rsidR="009B1618" w:rsidRDefault="009B1618" w:rsidP="00D02054">
      <w:pPr>
        <w:pStyle w:val="berschrift1"/>
      </w:pPr>
      <w:r>
        <w:rPr>
          <w:rStyle w:val="screen-reader-text"/>
        </w:rPr>
        <w:t xml:space="preserve">Gesang von Maria der </w:t>
      </w:r>
      <w:proofErr w:type="spellStart"/>
      <w:r>
        <w:rPr>
          <w:rStyle w:val="screen-reader-text"/>
        </w:rPr>
        <w:t>muter</w:t>
      </w:r>
      <w:proofErr w:type="spellEnd"/>
      <w:r>
        <w:rPr>
          <w:rStyle w:val="screen-reader-text"/>
        </w:rPr>
        <w:t xml:space="preserve"> Christi.</w:t>
      </w:r>
      <w:r>
        <w:t xml:space="preserve"> </w:t>
      </w:r>
    </w:p>
    <w:p w14:paraId="376CFE2C" w14:textId="77777777" w:rsidR="009B1618" w:rsidRDefault="009B1618" w:rsidP="009B1618">
      <w:pPr>
        <w:pStyle w:val="StandardWeb"/>
      </w:pPr>
      <w:r>
        <w:t xml:space="preserve">1. Dich lob wir </w:t>
      </w:r>
      <w:proofErr w:type="spellStart"/>
      <w:r>
        <w:t>got</w:t>
      </w:r>
      <w:proofErr w:type="spellEnd"/>
      <w:r>
        <w:t xml:space="preserve"> mit </w:t>
      </w:r>
      <w:proofErr w:type="spellStart"/>
      <w:r>
        <w:t>eyne</w:t>
      </w:r>
      <w:proofErr w:type="spellEnd"/>
      <w:r>
        <w:t>,</w:t>
      </w:r>
      <w:r>
        <w:br/>
        <w:t xml:space="preserve">du hast </w:t>
      </w:r>
      <w:proofErr w:type="spellStart"/>
      <w:r>
        <w:t>ynn</w:t>
      </w:r>
      <w:proofErr w:type="spellEnd"/>
      <w:r>
        <w:t xml:space="preserve"> dieser </w:t>
      </w:r>
      <w:proofErr w:type="spellStart"/>
      <w:r>
        <w:t>czeytt</w:t>
      </w:r>
      <w:proofErr w:type="spellEnd"/>
      <w:r>
        <w:br/>
      </w:r>
      <w:proofErr w:type="spellStart"/>
      <w:r>
        <w:t>unther</w:t>
      </w:r>
      <w:proofErr w:type="spellEnd"/>
      <w:r>
        <w:t xml:space="preserve"> den </w:t>
      </w:r>
      <w:proofErr w:type="spellStart"/>
      <w:r>
        <w:t>weyben</w:t>
      </w:r>
      <w:proofErr w:type="spellEnd"/>
      <w:r>
        <w:t xml:space="preserve"> </w:t>
      </w:r>
      <w:proofErr w:type="spellStart"/>
      <w:r>
        <w:t>reyne</w:t>
      </w:r>
      <w:proofErr w:type="spellEnd"/>
      <w:r>
        <w:br/>
        <w:t xml:space="preserve">Mariam </w:t>
      </w:r>
      <w:proofErr w:type="spellStart"/>
      <w:r>
        <w:t>benedeyt</w:t>
      </w:r>
      <w:proofErr w:type="spellEnd"/>
      <w:r>
        <w:t>.</w:t>
      </w:r>
      <w:r>
        <w:br/>
      </w:r>
      <w:proofErr w:type="spellStart"/>
      <w:r>
        <w:t>Deyn</w:t>
      </w:r>
      <w:proofErr w:type="spellEnd"/>
      <w:r>
        <w:t xml:space="preserve"> </w:t>
      </w:r>
      <w:proofErr w:type="spellStart"/>
      <w:r>
        <w:t>geyst</w:t>
      </w:r>
      <w:proofErr w:type="spellEnd"/>
      <w:r>
        <w:t xml:space="preserve"> und </w:t>
      </w:r>
      <w:proofErr w:type="spellStart"/>
      <w:r>
        <w:t>krafft</w:t>
      </w:r>
      <w:proofErr w:type="spellEnd"/>
      <w:r>
        <w:t xml:space="preserve"> ist </w:t>
      </w:r>
      <w:proofErr w:type="spellStart"/>
      <w:r>
        <w:t>czwar</w:t>
      </w:r>
      <w:proofErr w:type="spellEnd"/>
      <w:r>
        <w:br/>
        <w:t xml:space="preserve">von oben </w:t>
      </w:r>
      <w:proofErr w:type="spellStart"/>
      <w:r>
        <w:t>yn</w:t>
      </w:r>
      <w:proofErr w:type="spellEnd"/>
      <w:r>
        <w:t xml:space="preserve"> </w:t>
      </w:r>
      <w:proofErr w:type="spellStart"/>
      <w:r>
        <w:t>sy</w:t>
      </w:r>
      <w:proofErr w:type="spellEnd"/>
      <w:r>
        <w:t xml:space="preserve"> </w:t>
      </w:r>
      <w:proofErr w:type="spellStart"/>
      <w:r>
        <w:t>kummen</w:t>
      </w:r>
      <w:proofErr w:type="spellEnd"/>
      <w:r>
        <w:t>,</w:t>
      </w:r>
      <w:r>
        <w:br/>
        <w:t xml:space="preserve">das </w:t>
      </w:r>
      <w:proofErr w:type="spellStart"/>
      <w:r>
        <w:t>dyse</w:t>
      </w:r>
      <w:proofErr w:type="spellEnd"/>
      <w:r>
        <w:t xml:space="preserve"> </w:t>
      </w:r>
      <w:proofErr w:type="spellStart"/>
      <w:r>
        <w:t>yungkfraw</w:t>
      </w:r>
      <w:proofErr w:type="spellEnd"/>
      <w:r>
        <w:t xml:space="preserve"> klar</w:t>
      </w:r>
      <w:r>
        <w:br/>
      </w:r>
      <w:proofErr w:type="spellStart"/>
      <w:r>
        <w:t>Jhesum</w:t>
      </w:r>
      <w:proofErr w:type="spellEnd"/>
      <w:r>
        <w:t>, der uns erlöset,</w:t>
      </w:r>
      <w:r>
        <w:br/>
      </w:r>
      <w:proofErr w:type="spellStart"/>
      <w:r>
        <w:t>ynn</w:t>
      </w:r>
      <w:proofErr w:type="spellEnd"/>
      <w:r>
        <w:t xml:space="preserve"> </w:t>
      </w:r>
      <w:proofErr w:type="spellStart"/>
      <w:r>
        <w:t>dyser</w:t>
      </w:r>
      <w:proofErr w:type="spellEnd"/>
      <w:r>
        <w:t xml:space="preserve"> </w:t>
      </w:r>
      <w:proofErr w:type="spellStart"/>
      <w:r>
        <w:t>czeyt</w:t>
      </w:r>
      <w:proofErr w:type="spellEnd"/>
      <w:r>
        <w:t xml:space="preserve"> gebar.</w:t>
      </w:r>
    </w:p>
    <w:p w14:paraId="6B5FAFE1" w14:textId="77777777" w:rsidR="009B1618" w:rsidRDefault="009B1618" w:rsidP="009B1618">
      <w:pPr>
        <w:pStyle w:val="StandardWeb"/>
      </w:pPr>
      <w:r>
        <w:t xml:space="preserve">2. Das </w:t>
      </w:r>
      <w:proofErr w:type="spellStart"/>
      <w:r>
        <w:t>sy</w:t>
      </w:r>
      <w:proofErr w:type="spellEnd"/>
      <w:r>
        <w:t xml:space="preserve"> bei </w:t>
      </w:r>
      <w:proofErr w:type="spellStart"/>
      <w:r>
        <w:t>Got</w:t>
      </w:r>
      <w:proofErr w:type="spellEnd"/>
      <w:r>
        <w:t xml:space="preserve"> </w:t>
      </w:r>
      <w:proofErr w:type="spellStart"/>
      <w:r>
        <w:t>gnad</w:t>
      </w:r>
      <w:proofErr w:type="spellEnd"/>
      <w:r>
        <w:t xml:space="preserve"> </w:t>
      </w:r>
      <w:proofErr w:type="spellStart"/>
      <w:r>
        <w:t>funde</w:t>
      </w:r>
      <w:proofErr w:type="spellEnd"/>
      <w:r>
        <w:t>,</w:t>
      </w:r>
      <w:r>
        <w:br/>
        <w:t>dem nichts unmöglich ist,</w:t>
      </w:r>
      <w:r>
        <w:br/>
        <w:t>bezeugt des Engels munde</w:t>
      </w:r>
      <w:r>
        <w:br/>
        <w:t xml:space="preserve">der </w:t>
      </w:r>
      <w:proofErr w:type="spellStart"/>
      <w:r>
        <w:t>mutter</w:t>
      </w:r>
      <w:proofErr w:type="spellEnd"/>
      <w:r>
        <w:t xml:space="preserve"> </w:t>
      </w:r>
      <w:proofErr w:type="spellStart"/>
      <w:r>
        <w:t>Jhesu</w:t>
      </w:r>
      <w:proofErr w:type="spellEnd"/>
      <w:r>
        <w:t xml:space="preserve"> Christ.</w:t>
      </w:r>
      <w:r>
        <w:br/>
      </w:r>
      <w:proofErr w:type="spellStart"/>
      <w:r>
        <w:t>Sel’g</w:t>
      </w:r>
      <w:proofErr w:type="spellEnd"/>
      <w:r>
        <w:t xml:space="preserve"> </w:t>
      </w:r>
      <w:proofErr w:type="spellStart"/>
      <w:r>
        <w:t>wirdt</w:t>
      </w:r>
      <w:proofErr w:type="spellEnd"/>
      <w:r>
        <w:t xml:space="preserve"> </w:t>
      </w:r>
      <w:proofErr w:type="spellStart"/>
      <w:r>
        <w:t>genant</w:t>
      </w:r>
      <w:proofErr w:type="spellEnd"/>
      <w:r>
        <w:t xml:space="preserve"> </w:t>
      </w:r>
      <w:proofErr w:type="spellStart"/>
      <w:r>
        <w:t>dy</w:t>
      </w:r>
      <w:proofErr w:type="spellEnd"/>
      <w:r>
        <w:t xml:space="preserve"> </w:t>
      </w:r>
      <w:proofErr w:type="spellStart"/>
      <w:r>
        <w:t>magd</w:t>
      </w:r>
      <w:proofErr w:type="spellEnd"/>
      <w:r>
        <w:br/>
        <w:t xml:space="preserve">das </w:t>
      </w:r>
      <w:proofErr w:type="spellStart"/>
      <w:r>
        <w:t>sy</w:t>
      </w:r>
      <w:proofErr w:type="spellEnd"/>
      <w:r>
        <w:t xml:space="preserve"> dem </w:t>
      </w:r>
      <w:proofErr w:type="spellStart"/>
      <w:r>
        <w:t>herren</w:t>
      </w:r>
      <w:proofErr w:type="spellEnd"/>
      <w:r>
        <w:t xml:space="preserve"> glauben;</w:t>
      </w:r>
      <w:r>
        <w:br/>
      </w:r>
      <w:proofErr w:type="spellStart"/>
      <w:r>
        <w:t>wol</w:t>
      </w:r>
      <w:proofErr w:type="spellEnd"/>
      <w:r>
        <w:t xml:space="preserve"> </w:t>
      </w:r>
      <w:proofErr w:type="spellStart"/>
      <w:r>
        <w:t>sy</w:t>
      </w:r>
      <w:proofErr w:type="spellEnd"/>
      <w:r>
        <w:t xml:space="preserve"> den Engel fragt,</w:t>
      </w:r>
      <w:r>
        <w:br/>
        <w:t xml:space="preserve">so hat </w:t>
      </w:r>
      <w:proofErr w:type="spellStart"/>
      <w:r>
        <w:t>sy</w:t>
      </w:r>
      <w:proofErr w:type="spellEnd"/>
      <w:r>
        <w:t xml:space="preserve"> doch bewilligt,</w:t>
      </w:r>
      <w:r>
        <w:br/>
        <w:t xml:space="preserve">was er </w:t>
      </w:r>
      <w:proofErr w:type="spellStart"/>
      <w:r>
        <w:t>verkündt</w:t>
      </w:r>
      <w:proofErr w:type="spellEnd"/>
      <w:r>
        <w:t xml:space="preserve"> und sagt.</w:t>
      </w:r>
    </w:p>
    <w:p w14:paraId="50EB3908" w14:textId="77777777" w:rsidR="009B1618" w:rsidRDefault="009B1618" w:rsidP="009B1618">
      <w:pPr>
        <w:pStyle w:val="StandardWeb"/>
      </w:pPr>
      <w:r>
        <w:t xml:space="preserve">3. </w:t>
      </w:r>
      <w:proofErr w:type="spellStart"/>
      <w:r>
        <w:t>Darumb</w:t>
      </w:r>
      <w:proofErr w:type="spellEnd"/>
      <w:r>
        <w:t xml:space="preserve"> </w:t>
      </w:r>
      <w:proofErr w:type="spellStart"/>
      <w:r>
        <w:t>dy</w:t>
      </w:r>
      <w:proofErr w:type="spellEnd"/>
      <w:r>
        <w:t xml:space="preserve"> </w:t>
      </w:r>
      <w:proofErr w:type="spellStart"/>
      <w:r>
        <w:t>stymm</w:t>
      </w:r>
      <w:proofErr w:type="spellEnd"/>
      <w:r>
        <w:t xml:space="preserve"> beweget</w:t>
      </w:r>
      <w:r>
        <w:br/>
        <w:t xml:space="preserve">von </w:t>
      </w:r>
      <w:proofErr w:type="spellStart"/>
      <w:r>
        <w:t>dysem</w:t>
      </w:r>
      <w:proofErr w:type="spellEnd"/>
      <w:r>
        <w:t xml:space="preserve"> </w:t>
      </w:r>
      <w:proofErr w:type="spellStart"/>
      <w:r>
        <w:t>reynen</w:t>
      </w:r>
      <w:proofErr w:type="spellEnd"/>
      <w:r>
        <w:t xml:space="preserve"> </w:t>
      </w:r>
      <w:proofErr w:type="spellStart"/>
      <w:r>
        <w:t>weyb</w:t>
      </w:r>
      <w:proofErr w:type="spellEnd"/>
      <w:r>
        <w:t>,</w:t>
      </w:r>
      <w:r>
        <w:br/>
        <w:t xml:space="preserve">das </w:t>
      </w:r>
      <w:proofErr w:type="spellStart"/>
      <w:r>
        <w:t>sant</w:t>
      </w:r>
      <w:proofErr w:type="spellEnd"/>
      <w:r>
        <w:t xml:space="preserve"> Johannes sich reget.</w:t>
      </w:r>
      <w:r>
        <w:br/>
      </w:r>
      <w:proofErr w:type="spellStart"/>
      <w:r>
        <w:t>hüpffendt</w:t>
      </w:r>
      <w:proofErr w:type="spellEnd"/>
      <w:r>
        <w:t xml:space="preserve"> </w:t>
      </w:r>
      <w:proofErr w:type="spellStart"/>
      <w:r>
        <w:t>ynn</w:t>
      </w:r>
      <w:proofErr w:type="spellEnd"/>
      <w:r>
        <w:t xml:space="preserve"> </w:t>
      </w:r>
      <w:proofErr w:type="spellStart"/>
      <w:r>
        <w:t>mutter</w:t>
      </w:r>
      <w:proofErr w:type="spellEnd"/>
      <w:r>
        <w:t xml:space="preserve"> </w:t>
      </w:r>
      <w:proofErr w:type="spellStart"/>
      <w:r>
        <w:t>leyb</w:t>
      </w:r>
      <w:proofErr w:type="spellEnd"/>
      <w:r>
        <w:t>,</w:t>
      </w:r>
      <w:r>
        <w:br/>
        <w:t xml:space="preserve">Und </w:t>
      </w:r>
      <w:proofErr w:type="spellStart"/>
      <w:r>
        <w:t>freudt</w:t>
      </w:r>
      <w:proofErr w:type="spellEnd"/>
      <w:r>
        <w:t xml:space="preserve"> sich des </w:t>
      </w:r>
      <w:proofErr w:type="spellStart"/>
      <w:r>
        <w:t>czu</w:t>
      </w:r>
      <w:proofErr w:type="spellEnd"/>
      <w:r>
        <w:t xml:space="preserve"> </w:t>
      </w:r>
      <w:proofErr w:type="spellStart"/>
      <w:r>
        <w:t>hant</w:t>
      </w:r>
      <w:proofErr w:type="spellEnd"/>
      <w:r>
        <w:t>,</w:t>
      </w:r>
      <w:r>
        <w:br/>
        <w:t xml:space="preserve">seyn </w:t>
      </w:r>
      <w:proofErr w:type="spellStart"/>
      <w:r>
        <w:t>muter</w:t>
      </w:r>
      <w:proofErr w:type="spellEnd"/>
      <w:r>
        <w:t xml:space="preserve">, </w:t>
      </w:r>
      <w:proofErr w:type="spellStart"/>
      <w:r>
        <w:t>geysts</w:t>
      </w:r>
      <w:proofErr w:type="spellEnd"/>
      <w:r>
        <w:t xml:space="preserve"> erfüllet,</w:t>
      </w:r>
      <w:r>
        <w:br/>
      </w:r>
      <w:proofErr w:type="spellStart"/>
      <w:r>
        <w:t>Elizabet</w:t>
      </w:r>
      <w:proofErr w:type="spellEnd"/>
      <w:r>
        <w:t xml:space="preserve"> genannt,</w:t>
      </w:r>
      <w:r>
        <w:br/>
        <w:t xml:space="preserve">des </w:t>
      </w:r>
      <w:proofErr w:type="spellStart"/>
      <w:r>
        <w:t>herren</w:t>
      </w:r>
      <w:proofErr w:type="spellEnd"/>
      <w:r>
        <w:t xml:space="preserve"> </w:t>
      </w:r>
      <w:proofErr w:type="spellStart"/>
      <w:r>
        <w:t>zukunfft</w:t>
      </w:r>
      <w:proofErr w:type="spellEnd"/>
      <w:r>
        <w:t xml:space="preserve"> lobend</w:t>
      </w:r>
      <w:r>
        <w:br/>
      </w:r>
      <w:proofErr w:type="spellStart"/>
      <w:r>
        <w:t>hertzlichen</w:t>
      </w:r>
      <w:proofErr w:type="spellEnd"/>
      <w:r>
        <w:t xml:space="preserve"> hat </w:t>
      </w:r>
      <w:proofErr w:type="spellStart"/>
      <w:r>
        <w:t>bekant</w:t>
      </w:r>
      <w:proofErr w:type="spellEnd"/>
      <w:r>
        <w:t>.</w:t>
      </w:r>
    </w:p>
    <w:p w14:paraId="6AF7D021" w14:textId="77777777" w:rsidR="009B1618" w:rsidRDefault="009B1618" w:rsidP="009B1618">
      <w:pPr>
        <w:pStyle w:val="StandardWeb"/>
      </w:pPr>
      <w:r>
        <w:t>4. Maria hat bekennet</w:t>
      </w:r>
      <w:r>
        <w:br/>
        <w:t xml:space="preserve">des </w:t>
      </w:r>
      <w:proofErr w:type="spellStart"/>
      <w:r>
        <w:t>herren</w:t>
      </w:r>
      <w:proofErr w:type="spellEnd"/>
      <w:r>
        <w:t xml:space="preserve"> groß und that.</w:t>
      </w:r>
      <w:r>
        <w:br/>
        <w:t xml:space="preserve">Seyn </w:t>
      </w:r>
      <w:proofErr w:type="spellStart"/>
      <w:r>
        <w:t>namen</w:t>
      </w:r>
      <w:proofErr w:type="spellEnd"/>
      <w:r>
        <w:t xml:space="preserve"> </w:t>
      </w:r>
      <w:proofErr w:type="spellStart"/>
      <w:r>
        <w:t>heyl’g</w:t>
      </w:r>
      <w:proofErr w:type="spellEnd"/>
      <w:r>
        <w:t xml:space="preserve"> genennet,</w:t>
      </w:r>
      <w:r>
        <w:br/>
        <w:t xml:space="preserve">der </w:t>
      </w:r>
      <w:proofErr w:type="spellStart"/>
      <w:r>
        <w:t>solch’s</w:t>
      </w:r>
      <w:proofErr w:type="spellEnd"/>
      <w:r>
        <w:t xml:space="preserve"> gewirket hat.</w:t>
      </w:r>
      <w:r>
        <w:br/>
        <w:t>Und sich erbarmen thut</w:t>
      </w:r>
      <w:r>
        <w:br/>
        <w:t xml:space="preserve">all deren, </w:t>
      </w:r>
      <w:proofErr w:type="spellStart"/>
      <w:r>
        <w:t>dy</w:t>
      </w:r>
      <w:proofErr w:type="spellEnd"/>
      <w:r>
        <w:t xml:space="preserve"> </w:t>
      </w:r>
      <w:proofErr w:type="spellStart"/>
      <w:r>
        <w:t>yn</w:t>
      </w:r>
      <w:proofErr w:type="spellEnd"/>
      <w:r>
        <w:t xml:space="preserve"> fürchten,</w:t>
      </w:r>
      <w:r>
        <w:br/>
        <w:t xml:space="preserve">straff </w:t>
      </w:r>
      <w:proofErr w:type="spellStart"/>
      <w:r>
        <w:t>gwalt</w:t>
      </w:r>
      <w:proofErr w:type="spellEnd"/>
      <w:r>
        <w:t xml:space="preserve"> und </w:t>
      </w:r>
      <w:proofErr w:type="spellStart"/>
      <w:r>
        <w:t>ubermut</w:t>
      </w:r>
      <w:proofErr w:type="spellEnd"/>
      <w:r>
        <w:t>..</w:t>
      </w:r>
      <w:r>
        <w:br/>
      </w:r>
      <w:proofErr w:type="spellStart"/>
      <w:r>
        <w:t>dy</w:t>
      </w:r>
      <w:proofErr w:type="spellEnd"/>
      <w:r>
        <w:t xml:space="preserve"> </w:t>
      </w:r>
      <w:proofErr w:type="spellStart"/>
      <w:r>
        <w:t>keynen</w:t>
      </w:r>
      <w:proofErr w:type="spellEnd"/>
      <w:r>
        <w:t xml:space="preserve"> er erhöhet</w:t>
      </w:r>
      <w:r>
        <w:br/>
      </w:r>
      <w:proofErr w:type="spellStart"/>
      <w:r>
        <w:t>yns</w:t>
      </w:r>
      <w:proofErr w:type="spellEnd"/>
      <w:r>
        <w:t xml:space="preserve"> ewig selig gut.</w:t>
      </w:r>
    </w:p>
    <w:p w14:paraId="3FF8753A" w14:textId="77777777" w:rsidR="009B1618" w:rsidRDefault="009B1618" w:rsidP="009B1618">
      <w:pPr>
        <w:pStyle w:val="StandardWeb"/>
      </w:pPr>
      <w:r>
        <w:t>5. Dy hungert nach dem guten,</w:t>
      </w:r>
      <w:r>
        <w:br/>
        <w:t xml:space="preserve">den füllt er </w:t>
      </w:r>
      <w:proofErr w:type="spellStart"/>
      <w:r>
        <w:t>yhr</w:t>
      </w:r>
      <w:proofErr w:type="spellEnd"/>
      <w:r>
        <w:t xml:space="preserve"> </w:t>
      </w:r>
      <w:proofErr w:type="spellStart"/>
      <w:r>
        <w:t>beger</w:t>
      </w:r>
      <w:proofErr w:type="spellEnd"/>
      <w:r>
        <w:t>,</w:t>
      </w:r>
      <w:r>
        <w:br/>
      </w:r>
      <w:proofErr w:type="spellStart"/>
      <w:r>
        <w:t>unnd</w:t>
      </w:r>
      <w:proofErr w:type="spellEnd"/>
      <w:r>
        <w:t xml:space="preserve"> </w:t>
      </w:r>
      <w:proofErr w:type="spellStart"/>
      <w:r>
        <w:t>dy</w:t>
      </w:r>
      <w:proofErr w:type="spellEnd"/>
      <w:r>
        <w:t xml:space="preserve"> sich </w:t>
      </w:r>
      <w:proofErr w:type="spellStart"/>
      <w:r>
        <w:t>reych</w:t>
      </w:r>
      <w:proofErr w:type="spellEnd"/>
      <w:r>
        <w:t xml:space="preserve"> vermuten,</w:t>
      </w:r>
      <w:r>
        <w:br/>
        <w:t xml:space="preserve">verlest er öd und </w:t>
      </w:r>
      <w:proofErr w:type="spellStart"/>
      <w:r>
        <w:t>ler</w:t>
      </w:r>
      <w:proofErr w:type="spellEnd"/>
      <w:r>
        <w:t>.</w:t>
      </w:r>
      <w:r>
        <w:br/>
        <w:t xml:space="preserve">Seyn </w:t>
      </w:r>
      <w:proofErr w:type="spellStart"/>
      <w:r>
        <w:t>guet</w:t>
      </w:r>
      <w:proofErr w:type="spellEnd"/>
      <w:r>
        <w:t xml:space="preserve"> hat er </w:t>
      </w:r>
      <w:proofErr w:type="spellStart"/>
      <w:r>
        <w:t>betracht</w:t>
      </w:r>
      <w:proofErr w:type="spellEnd"/>
      <w:r>
        <w:t>,</w:t>
      </w:r>
      <w:r>
        <w:br/>
        <w:t>wes Abraham versprochen,</w:t>
      </w:r>
      <w:r>
        <w:br/>
      </w:r>
      <w:proofErr w:type="spellStart"/>
      <w:r>
        <w:t>domit</w:t>
      </w:r>
      <w:proofErr w:type="spellEnd"/>
      <w:r>
        <w:t xml:space="preserve"> seyn sam erwacht</w:t>
      </w:r>
      <w:r>
        <w:br/>
        <w:t xml:space="preserve">und </w:t>
      </w:r>
      <w:proofErr w:type="spellStart"/>
      <w:r>
        <w:t>Israhels</w:t>
      </w:r>
      <w:proofErr w:type="spellEnd"/>
      <w:r>
        <w:t xml:space="preserve"> </w:t>
      </w:r>
      <w:proofErr w:type="spellStart"/>
      <w:r>
        <w:t>erlösung</w:t>
      </w:r>
      <w:proofErr w:type="spellEnd"/>
      <w:r>
        <w:br/>
        <w:t xml:space="preserve">und </w:t>
      </w:r>
      <w:proofErr w:type="spellStart"/>
      <w:r>
        <w:t>hoffnung</w:t>
      </w:r>
      <w:proofErr w:type="spellEnd"/>
      <w:r>
        <w:t xml:space="preserve"> </w:t>
      </w:r>
      <w:proofErr w:type="spellStart"/>
      <w:r>
        <w:t>würdt</w:t>
      </w:r>
      <w:proofErr w:type="spellEnd"/>
      <w:r>
        <w:t xml:space="preserve"> vollbracht.</w:t>
      </w:r>
    </w:p>
    <w:p w14:paraId="39B619FF" w14:textId="77777777" w:rsidR="009B1618" w:rsidRDefault="009B1618" w:rsidP="009B1618">
      <w:pPr>
        <w:pStyle w:val="StandardWeb"/>
      </w:pPr>
      <w:r>
        <w:t xml:space="preserve">6. Dis </w:t>
      </w:r>
      <w:proofErr w:type="spellStart"/>
      <w:r>
        <w:t>weybs</w:t>
      </w:r>
      <w:proofErr w:type="spellEnd"/>
      <w:r>
        <w:t xml:space="preserve"> </w:t>
      </w:r>
      <w:proofErr w:type="spellStart"/>
      <w:r>
        <w:t>verheyßner</w:t>
      </w:r>
      <w:proofErr w:type="spellEnd"/>
      <w:r>
        <w:t xml:space="preserve"> samen</w:t>
      </w:r>
      <w:r>
        <w:br/>
        <w:t xml:space="preserve">der alten schlangen </w:t>
      </w:r>
      <w:proofErr w:type="spellStart"/>
      <w:r>
        <w:t>haubt</w:t>
      </w:r>
      <w:proofErr w:type="spellEnd"/>
      <w:r>
        <w:t>:</w:t>
      </w:r>
      <w:r>
        <w:br/>
        <w:t xml:space="preserve">davon all </w:t>
      </w:r>
      <w:proofErr w:type="spellStart"/>
      <w:r>
        <w:t>sünd</w:t>
      </w:r>
      <w:proofErr w:type="spellEnd"/>
      <w:r>
        <w:t xml:space="preserve"> bekamen,</w:t>
      </w:r>
      <w:r>
        <w:br/>
        <w:t xml:space="preserve">und uns der </w:t>
      </w:r>
      <w:proofErr w:type="spellStart"/>
      <w:r>
        <w:t>gnad</w:t>
      </w:r>
      <w:proofErr w:type="spellEnd"/>
      <w:r>
        <w:t xml:space="preserve"> beraubt,</w:t>
      </w:r>
      <w:r>
        <w:br/>
        <w:t xml:space="preserve">Mit solcher macht </w:t>
      </w:r>
      <w:proofErr w:type="spellStart"/>
      <w:r>
        <w:t>zerdrat</w:t>
      </w:r>
      <w:proofErr w:type="spellEnd"/>
      <w:r>
        <w:t>,</w:t>
      </w:r>
      <w:r>
        <w:br/>
        <w:t xml:space="preserve">das </w:t>
      </w:r>
      <w:proofErr w:type="spellStart"/>
      <w:r>
        <w:t>yhr</w:t>
      </w:r>
      <w:proofErr w:type="spellEnd"/>
      <w:r>
        <w:t xml:space="preserve"> </w:t>
      </w:r>
      <w:proofErr w:type="spellStart"/>
      <w:r>
        <w:t>verthümlich</w:t>
      </w:r>
      <w:proofErr w:type="spellEnd"/>
      <w:r>
        <w:t xml:space="preserve"> </w:t>
      </w:r>
      <w:proofErr w:type="spellStart"/>
      <w:r>
        <w:t>letzen</w:t>
      </w:r>
      <w:proofErr w:type="spellEnd"/>
      <w:r>
        <w:br/>
        <w:t xml:space="preserve">an dem sind </w:t>
      </w:r>
      <w:proofErr w:type="spellStart"/>
      <w:r>
        <w:t>gantz</w:t>
      </w:r>
      <w:proofErr w:type="spellEnd"/>
      <w:r>
        <w:t xml:space="preserve"> </w:t>
      </w:r>
      <w:proofErr w:type="spellStart"/>
      <w:r>
        <w:t>keyn</w:t>
      </w:r>
      <w:proofErr w:type="spellEnd"/>
      <w:r>
        <w:t xml:space="preserve"> statt,</w:t>
      </w:r>
      <w:r>
        <w:br/>
        <w:t xml:space="preserve">der Christum glaubt </w:t>
      </w:r>
      <w:proofErr w:type="spellStart"/>
      <w:r>
        <w:t>unn</w:t>
      </w:r>
      <w:proofErr w:type="spellEnd"/>
      <w:r>
        <w:t xml:space="preserve"> </w:t>
      </w:r>
      <w:proofErr w:type="spellStart"/>
      <w:r>
        <w:t>czeugets</w:t>
      </w:r>
      <w:proofErr w:type="spellEnd"/>
      <w:r>
        <w:br/>
        <w:t>mit werken und der that.</w:t>
      </w:r>
    </w:p>
    <w:p w14:paraId="1A102301" w14:textId="77777777" w:rsidR="009B1618" w:rsidRDefault="009B1618" w:rsidP="009B1618">
      <w:pPr>
        <w:pStyle w:val="StandardWeb"/>
      </w:pPr>
      <w:r>
        <w:t xml:space="preserve">7. Herr gib </w:t>
      </w:r>
      <w:proofErr w:type="spellStart"/>
      <w:r>
        <w:t>unns</w:t>
      </w:r>
      <w:proofErr w:type="spellEnd"/>
      <w:r>
        <w:t xml:space="preserve"> thun </w:t>
      </w:r>
      <w:proofErr w:type="spellStart"/>
      <w:r>
        <w:t>ym</w:t>
      </w:r>
      <w:proofErr w:type="spellEnd"/>
      <w:r>
        <w:t xml:space="preserve"> </w:t>
      </w:r>
      <w:proofErr w:type="spellStart"/>
      <w:r>
        <w:t>glawben</w:t>
      </w:r>
      <w:proofErr w:type="spellEnd"/>
      <w:r>
        <w:t>,</w:t>
      </w:r>
      <w:r>
        <w:br/>
        <w:t xml:space="preserve">wes uns dein Wort </w:t>
      </w:r>
      <w:proofErr w:type="spellStart"/>
      <w:r>
        <w:t>verkünd</w:t>
      </w:r>
      <w:proofErr w:type="spellEnd"/>
      <w:r>
        <w:t>.</w:t>
      </w:r>
      <w:r>
        <w:br/>
        <w:t xml:space="preserve">Laß uns des </w:t>
      </w:r>
      <w:proofErr w:type="spellStart"/>
      <w:r>
        <w:t>nit</w:t>
      </w:r>
      <w:proofErr w:type="spellEnd"/>
      <w:r>
        <w:t xml:space="preserve"> berauben</w:t>
      </w:r>
      <w:r>
        <w:br/>
        <w:t xml:space="preserve">den </w:t>
      </w:r>
      <w:proofErr w:type="spellStart"/>
      <w:r>
        <w:t>teuffel</w:t>
      </w:r>
      <w:proofErr w:type="spellEnd"/>
      <w:r>
        <w:t xml:space="preserve"> </w:t>
      </w:r>
      <w:proofErr w:type="spellStart"/>
      <w:r>
        <w:t>tod</w:t>
      </w:r>
      <w:proofErr w:type="spellEnd"/>
      <w:r>
        <w:t xml:space="preserve"> noch </w:t>
      </w:r>
      <w:proofErr w:type="spellStart"/>
      <w:r>
        <w:t>sünd</w:t>
      </w:r>
      <w:proofErr w:type="spellEnd"/>
      <w:r>
        <w:t>.</w:t>
      </w:r>
      <w:r>
        <w:br/>
        <w:t xml:space="preserve">Gnad unser </w:t>
      </w:r>
      <w:proofErr w:type="spellStart"/>
      <w:r>
        <w:t>nydrigkeit</w:t>
      </w:r>
      <w:proofErr w:type="spellEnd"/>
      <w:r>
        <w:t>,</w:t>
      </w:r>
      <w:r>
        <w:br/>
      </w:r>
      <w:proofErr w:type="spellStart"/>
      <w:r>
        <w:t>wy</w:t>
      </w:r>
      <w:proofErr w:type="spellEnd"/>
      <w:r>
        <w:t xml:space="preserve"> du hast angesehen</w:t>
      </w:r>
      <w:r>
        <w:br/>
      </w:r>
      <w:proofErr w:type="spellStart"/>
      <w:r>
        <w:t>dise</w:t>
      </w:r>
      <w:proofErr w:type="spellEnd"/>
      <w:r>
        <w:t xml:space="preserve"> </w:t>
      </w:r>
      <w:proofErr w:type="spellStart"/>
      <w:r>
        <w:t>deyn</w:t>
      </w:r>
      <w:proofErr w:type="spellEnd"/>
      <w:r>
        <w:t xml:space="preserve"> </w:t>
      </w:r>
      <w:proofErr w:type="spellStart"/>
      <w:r>
        <w:t>heylge</w:t>
      </w:r>
      <w:proofErr w:type="spellEnd"/>
      <w:r>
        <w:t xml:space="preserve"> </w:t>
      </w:r>
      <w:proofErr w:type="spellStart"/>
      <w:r>
        <w:t>meyd</w:t>
      </w:r>
      <w:proofErr w:type="spellEnd"/>
      <w:r>
        <w:t>,</w:t>
      </w:r>
      <w:r>
        <w:br/>
        <w:t xml:space="preserve">des sey dir </w:t>
      </w:r>
      <w:proofErr w:type="spellStart"/>
      <w:r>
        <w:t>löblichs</w:t>
      </w:r>
      <w:proofErr w:type="spellEnd"/>
      <w:r>
        <w:t xml:space="preserve"> </w:t>
      </w:r>
      <w:proofErr w:type="spellStart"/>
      <w:r>
        <w:t>dancken</w:t>
      </w:r>
      <w:proofErr w:type="spellEnd"/>
      <w:r>
        <w:br/>
      </w:r>
      <w:proofErr w:type="spellStart"/>
      <w:r>
        <w:t>jetz</w:t>
      </w:r>
      <w:proofErr w:type="spellEnd"/>
      <w:r>
        <w:t xml:space="preserve"> und </w:t>
      </w:r>
      <w:proofErr w:type="spellStart"/>
      <w:r>
        <w:t>ynn</w:t>
      </w:r>
      <w:proofErr w:type="spellEnd"/>
      <w:r>
        <w:t xml:space="preserve"> </w:t>
      </w:r>
      <w:proofErr w:type="spellStart"/>
      <w:r>
        <w:t>ewigkeit</w:t>
      </w:r>
      <w:proofErr w:type="spellEnd"/>
      <w:r>
        <w:t>.</w:t>
      </w:r>
    </w:p>
    <w:p w14:paraId="591F6545" w14:textId="30DBF790" w:rsidR="009B1618" w:rsidRDefault="009B1618" w:rsidP="00D02054">
      <w:pPr>
        <w:pStyle w:val="berschrift1"/>
      </w:pPr>
      <w:r>
        <w:rPr>
          <w:rStyle w:val="screen-reader-text"/>
        </w:rPr>
        <w:t xml:space="preserve">Gesang von der </w:t>
      </w:r>
      <w:proofErr w:type="spellStart"/>
      <w:r>
        <w:rPr>
          <w:rStyle w:val="screen-reader-text"/>
        </w:rPr>
        <w:t>opfferung</w:t>
      </w:r>
      <w:proofErr w:type="spellEnd"/>
      <w:r>
        <w:rPr>
          <w:rStyle w:val="screen-reader-text"/>
        </w:rPr>
        <w:t xml:space="preserve"> Christi </w:t>
      </w:r>
      <w:proofErr w:type="spellStart"/>
      <w:r>
        <w:rPr>
          <w:rStyle w:val="screen-reader-text"/>
        </w:rPr>
        <w:t>ynn</w:t>
      </w:r>
      <w:proofErr w:type="spellEnd"/>
      <w:r>
        <w:rPr>
          <w:rStyle w:val="screen-reader-text"/>
        </w:rPr>
        <w:t xml:space="preserve"> </w:t>
      </w:r>
      <w:proofErr w:type="spellStart"/>
      <w:r>
        <w:rPr>
          <w:rStyle w:val="screen-reader-text"/>
        </w:rPr>
        <w:t>tempel</w:t>
      </w:r>
      <w:proofErr w:type="spellEnd"/>
      <w:r>
        <w:t xml:space="preserve"> </w:t>
      </w:r>
    </w:p>
    <w:p w14:paraId="288F0C10" w14:textId="77777777" w:rsidR="009B1618" w:rsidRDefault="009B1618" w:rsidP="009B1618">
      <w:pPr>
        <w:pStyle w:val="StandardWeb"/>
      </w:pPr>
      <w:r>
        <w:t xml:space="preserve">1. Als aber </w:t>
      </w:r>
      <w:proofErr w:type="spellStart"/>
      <w:r>
        <w:t>sindt</w:t>
      </w:r>
      <w:proofErr w:type="spellEnd"/>
      <w:r>
        <w:t xml:space="preserve"> </w:t>
      </w:r>
      <w:proofErr w:type="spellStart"/>
      <w:r>
        <w:t>erschynen</w:t>
      </w:r>
      <w:proofErr w:type="spellEnd"/>
      <w:r>
        <w:br/>
      </w:r>
      <w:proofErr w:type="spellStart"/>
      <w:r>
        <w:t>dy</w:t>
      </w:r>
      <w:proofErr w:type="spellEnd"/>
      <w:r>
        <w:t xml:space="preserve"> tag der </w:t>
      </w:r>
      <w:proofErr w:type="spellStart"/>
      <w:r>
        <w:t>reinigung</w:t>
      </w:r>
      <w:proofErr w:type="spellEnd"/>
      <w:r>
        <w:t>,</w:t>
      </w:r>
      <w:r>
        <w:br/>
        <w:t xml:space="preserve">in </w:t>
      </w:r>
      <w:proofErr w:type="spellStart"/>
      <w:r>
        <w:t>tempel</w:t>
      </w:r>
      <w:proofErr w:type="spellEnd"/>
      <w:r>
        <w:t xml:space="preserve"> ist </w:t>
      </w:r>
      <w:proofErr w:type="spellStart"/>
      <w:r>
        <w:t>geopffert</w:t>
      </w:r>
      <w:proofErr w:type="spellEnd"/>
      <w:r>
        <w:br/>
        <w:t xml:space="preserve">Jesus das </w:t>
      </w:r>
      <w:proofErr w:type="spellStart"/>
      <w:r>
        <w:t>kyndleyn</w:t>
      </w:r>
      <w:proofErr w:type="spellEnd"/>
      <w:r>
        <w:t xml:space="preserve"> </w:t>
      </w:r>
      <w:proofErr w:type="spellStart"/>
      <w:r>
        <w:t>yung</w:t>
      </w:r>
      <w:proofErr w:type="spellEnd"/>
      <w:r>
        <w:t>.</w:t>
      </w:r>
      <w:r>
        <w:br/>
      </w:r>
      <w:proofErr w:type="spellStart"/>
      <w:r>
        <w:t>Domit</w:t>
      </w:r>
      <w:proofErr w:type="spellEnd"/>
      <w:r>
        <w:t xml:space="preserve"> nichts würd gespart,</w:t>
      </w:r>
      <w:r>
        <w:br/>
        <w:t xml:space="preserve">mit zweyen </w:t>
      </w:r>
      <w:proofErr w:type="spellStart"/>
      <w:r>
        <w:t>yungen</w:t>
      </w:r>
      <w:proofErr w:type="spellEnd"/>
      <w:r>
        <w:t xml:space="preserve"> tauben</w:t>
      </w:r>
      <w:r>
        <w:br/>
        <w:t xml:space="preserve">löst </w:t>
      </w:r>
      <w:proofErr w:type="spellStart"/>
      <w:r>
        <w:t>yhn</w:t>
      </w:r>
      <w:proofErr w:type="spellEnd"/>
      <w:r>
        <w:t xml:space="preserve"> seyn </w:t>
      </w:r>
      <w:proofErr w:type="spellStart"/>
      <w:r>
        <w:t>muter</w:t>
      </w:r>
      <w:proofErr w:type="spellEnd"/>
      <w:r>
        <w:t xml:space="preserve"> </w:t>
      </w:r>
      <w:proofErr w:type="spellStart"/>
      <w:r>
        <w:t>czart</w:t>
      </w:r>
      <w:proofErr w:type="spellEnd"/>
      <w:r>
        <w:t>,</w:t>
      </w:r>
      <w:r>
        <w:br/>
      </w:r>
      <w:proofErr w:type="spellStart"/>
      <w:r>
        <w:t>wy</w:t>
      </w:r>
      <w:proofErr w:type="spellEnd"/>
      <w:r>
        <w:t xml:space="preserve"> </w:t>
      </w:r>
      <w:proofErr w:type="spellStart"/>
      <w:r>
        <w:t>dan</w:t>
      </w:r>
      <w:proofErr w:type="spellEnd"/>
      <w:r>
        <w:t xml:space="preserve"> von </w:t>
      </w:r>
      <w:proofErr w:type="spellStart"/>
      <w:r>
        <w:t>got</w:t>
      </w:r>
      <w:proofErr w:type="spellEnd"/>
      <w:r>
        <w:t xml:space="preserve"> durch Mose</w:t>
      </w:r>
      <w:r>
        <w:br/>
      </w:r>
      <w:proofErr w:type="spellStart"/>
      <w:r>
        <w:t>ym</w:t>
      </w:r>
      <w:proofErr w:type="spellEnd"/>
      <w:r>
        <w:t xml:space="preserve"> </w:t>
      </w:r>
      <w:proofErr w:type="spellStart"/>
      <w:r>
        <w:t>gsetz</w:t>
      </w:r>
      <w:proofErr w:type="spellEnd"/>
      <w:r>
        <w:t xml:space="preserve"> </w:t>
      </w:r>
      <w:proofErr w:type="spellStart"/>
      <w:r>
        <w:t>gebotten</w:t>
      </w:r>
      <w:proofErr w:type="spellEnd"/>
      <w:r>
        <w:t xml:space="preserve"> </w:t>
      </w:r>
      <w:proofErr w:type="spellStart"/>
      <w:r>
        <w:t>wardt</w:t>
      </w:r>
      <w:proofErr w:type="spellEnd"/>
      <w:r>
        <w:t>.</w:t>
      </w:r>
    </w:p>
    <w:p w14:paraId="12CE9BF4" w14:textId="77777777" w:rsidR="009B1618" w:rsidRDefault="009B1618" w:rsidP="009B1618">
      <w:pPr>
        <w:pStyle w:val="StandardWeb"/>
      </w:pPr>
      <w:r>
        <w:t xml:space="preserve">2. O </w:t>
      </w:r>
      <w:proofErr w:type="spellStart"/>
      <w:r>
        <w:t>herr</w:t>
      </w:r>
      <w:proofErr w:type="spellEnd"/>
      <w:r>
        <w:t xml:space="preserve"> du höchstes </w:t>
      </w:r>
      <w:proofErr w:type="spellStart"/>
      <w:r>
        <w:t>opffer</w:t>
      </w:r>
      <w:proofErr w:type="spellEnd"/>
      <w:r>
        <w:br/>
        <w:t xml:space="preserve">für aller </w:t>
      </w:r>
      <w:proofErr w:type="spellStart"/>
      <w:r>
        <w:t>glaubing</w:t>
      </w:r>
      <w:proofErr w:type="spellEnd"/>
      <w:r>
        <w:t xml:space="preserve"> </w:t>
      </w:r>
      <w:proofErr w:type="spellStart"/>
      <w:r>
        <w:t>sünd</w:t>
      </w:r>
      <w:proofErr w:type="spellEnd"/>
      <w:r>
        <w:t>,</w:t>
      </w:r>
      <w:r>
        <w:br/>
        <w:t xml:space="preserve">der </w:t>
      </w:r>
      <w:proofErr w:type="spellStart"/>
      <w:r>
        <w:t>ewigk</w:t>
      </w:r>
      <w:proofErr w:type="spellEnd"/>
      <w:r>
        <w:t xml:space="preserve"> oberst </w:t>
      </w:r>
      <w:proofErr w:type="spellStart"/>
      <w:r>
        <w:t>priester</w:t>
      </w:r>
      <w:proofErr w:type="spellEnd"/>
      <w:r>
        <w:br/>
        <w:t xml:space="preserve">den uns die </w:t>
      </w:r>
      <w:proofErr w:type="spellStart"/>
      <w:r>
        <w:t>schrifft</w:t>
      </w:r>
      <w:proofErr w:type="spellEnd"/>
      <w:r>
        <w:t xml:space="preserve"> </w:t>
      </w:r>
      <w:proofErr w:type="spellStart"/>
      <w:r>
        <w:t>verkündt</w:t>
      </w:r>
      <w:proofErr w:type="spellEnd"/>
      <w:r>
        <w:t>,</w:t>
      </w:r>
      <w:r>
        <w:br/>
        <w:t xml:space="preserve">In dir erfüllet </w:t>
      </w:r>
      <w:proofErr w:type="spellStart"/>
      <w:r>
        <w:t>sindt</w:t>
      </w:r>
      <w:proofErr w:type="spellEnd"/>
      <w:r>
        <w:br/>
        <w:t xml:space="preserve">all </w:t>
      </w:r>
      <w:proofErr w:type="spellStart"/>
      <w:r>
        <w:t>eusserliche</w:t>
      </w:r>
      <w:proofErr w:type="spellEnd"/>
      <w:r>
        <w:t xml:space="preserve"> </w:t>
      </w:r>
      <w:proofErr w:type="spellStart"/>
      <w:r>
        <w:t>opffer</w:t>
      </w:r>
      <w:proofErr w:type="spellEnd"/>
      <w:r>
        <w:t>,</w:t>
      </w:r>
      <w:r>
        <w:br/>
      </w:r>
      <w:proofErr w:type="spellStart"/>
      <w:r>
        <w:t>dartzu</w:t>
      </w:r>
      <w:proofErr w:type="spellEnd"/>
      <w:r>
        <w:t xml:space="preserve"> das </w:t>
      </w:r>
      <w:proofErr w:type="spellStart"/>
      <w:r>
        <w:t>gsetz</w:t>
      </w:r>
      <w:proofErr w:type="spellEnd"/>
      <w:r>
        <w:t xml:space="preserve"> </w:t>
      </w:r>
      <w:proofErr w:type="spellStart"/>
      <w:r>
        <w:t>verbindt</w:t>
      </w:r>
      <w:proofErr w:type="spellEnd"/>
      <w:r>
        <w:t>,</w:t>
      </w:r>
      <w:r>
        <w:br/>
      </w:r>
      <w:proofErr w:type="spellStart"/>
      <w:r>
        <w:t>deyn</w:t>
      </w:r>
      <w:proofErr w:type="spellEnd"/>
      <w:r>
        <w:t xml:space="preserve"> </w:t>
      </w:r>
      <w:proofErr w:type="spellStart"/>
      <w:r>
        <w:t>eyn-gethones</w:t>
      </w:r>
      <w:proofErr w:type="spellEnd"/>
      <w:r>
        <w:t xml:space="preserve"> </w:t>
      </w:r>
      <w:proofErr w:type="spellStart"/>
      <w:r>
        <w:t>opffer</w:t>
      </w:r>
      <w:proofErr w:type="spellEnd"/>
      <w:r>
        <w:br/>
        <w:t xml:space="preserve">ewige </w:t>
      </w:r>
      <w:proofErr w:type="spellStart"/>
      <w:r>
        <w:t>gnad</w:t>
      </w:r>
      <w:proofErr w:type="spellEnd"/>
      <w:r>
        <w:t xml:space="preserve"> </w:t>
      </w:r>
      <w:proofErr w:type="spellStart"/>
      <w:r>
        <w:t>erfindt</w:t>
      </w:r>
      <w:proofErr w:type="spellEnd"/>
      <w:r>
        <w:t>.</w:t>
      </w:r>
    </w:p>
    <w:p w14:paraId="1B41A6D3" w14:textId="77777777" w:rsidR="009B1618" w:rsidRDefault="009B1618" w:rsidP="009B1618">
      <w:pPr>
        <w:pStyle w:val="StandardWeb"/>
      </w:pPr>
      <w:r>
        <w:t xml:space="preserve">3. O </w:t>
      </w:r>
      <w:proofErr w:type="spellStart"/>
      <w:r>
        <w:t>herr</w:t>
      </w:r>
      <w:proofErr w:type="spellEnd"/>
      <w:r>
        <w:t xml:space="preserve"> </w:t>
      </w:r>
      <w:proofErr w:type="spellStart"/>
      <w:r>
        <w:t>wolst</w:t>
      </w:r>
      <w:proofErr w:type="spellEnd"/>
      <w:r>
        <w:t xml:space="preserve"> </w:t>
      </w:r>
      <w:proofErr w:type="spellStart"/>
      <w:r>
        <w:t>unnß</w:t>
      </w:r>
      <w:proofErr w:type="spellEnd"/>
      <w:r>
        <w:t xml:space="preserve"> </w:t>
      </w:r>
      <w:proofErr w:type="spellStart"/>
      <w:r>
        <w:t>verleyhen</w:t>
      </w:r>
      <w:proofErr w:type="spellEnd"/>
      <w:r>
        <w:br/>
      </w:r>
      <w:proofErr w:type="spellStart"/>
      <w:r>
        <w:t>deyn</w:t>
      </w:r>
      <w:proofErr w:type="spellEnd"/>
      <w:r>
        <w:t xml:space="preserve"> </w:t>
      </w:r>
      <w:proofErr w:type="spellStart"/>
      <w:r>
        <w:t>geyst</w:t>
      </w:r>
      <w:proofErr w:type="spellEnd"/>
      <w:r>
        <w:t xml:space="preserve"> und </w:t>
      </w:r>
      <w:proofErr w:type="spellStart"/>
      <w:r>
        <w:t>gnaden</w:t>
      </w:r>
      <w:proofErr w:type="spellEnd"/>
      <w:r>
        <w:t xml:space="preserve"> </w:t>
      </w:r>
      <w:proofErr w:type="spellStart"/>
      <w:r>
        <w:t>scheyn</w:t>
      </w:r>
      <w:proofErr w:type="spellEnd"/>
      <w:r>
        <w:t>,</w:t>
      </w:r>
      <w:r>
        <w:br/>
        <w:t xml:space="preserve">das wir dir solches </w:t>
      </w:r>
      <w:proofErr w:type="spellStart"/>
      <w:r>
        <w:t>opffers</w:t>
      </w:r>
      <w:proofErr w:type="spellEnd"/>
      <w:r>
        <w:br/>
      </w:r>
      <w:proofErr w:type="spellStart"/>
      <w:r>
        <w:t>alwegen</w:t>
      </w:r>
      <w:proofErr w:type="spellEnd"/>
      <w:r>
        <w:t xml:space="preserve"> dankbar seyn,</w:t>
      </w:r>
      <w:r>
        <w:br/>
      </w:r>
      <w:proofErr w:type="spellStart"/>
      <w:r>
        <w:t>Dareyn</w:t>
      </w:r>
      <w:proofErr w:type="spellEnd"/>
      <w:r>
        <w:t xml:space="preserve"> vertrauen </w:t>
      </w:r>
      <w:proofErr w:type="spellStart"/>
      <w:r>
        <w:t>steet</w:t>
      </w:r>
      <w:proofErr w:type="spellEnd"/>
      <w:r>
        <w:t>,</w:t>
      </w:r>
      <w:r>
        <w:br/>
        <w:t xml:space="preserve">mit rechter </w:t>
      </w:r>
      <w:proofErr w:type="spellStart"/>
      <w:r>
        <w:t>lib</w:t>
      </w:r>
      <w:proofErr w:type="spellEnd"/>
      <w:r>
        <w:t xml:space="preserve"> </w:t>
      </w:r>
      <w:proofErr w:type="spellStart"/>
      <w:r>
        <w:t>unnd</w:t>
      </w:r>
      <w:proofErr w:type="spellEnd"/>
      <w:r>
        <w:t xml:space="preserve"> </w:t>
      </w:r>
      <w:proofErr w:type="spellStart"/>
      <w:r>
        <w:t>wircken</w:t>
      </w:r>
      <w:proofErr w:type="spellEnd"/>
      <w:r>
        <w:br/>
        <w:t xml:space="preserve">das </w:t>
      </w:r>
      <w:proofErr w:type="spellStart"/>
      <w:r>
        <w:t>auß</w:t>
      </w:r>
      <w:proofErr w:type="spellEnd"/>
      <w:r>
        <w:t xml:space="preserve"> dem </w:t>
      </w:r>
      <w:proofErr w:type="spellStart"/>
      <w:r>
        <w:t>glawben</w:t>
      </w:r>
      <w:proofErr w:type="spellEnd"/>
      <w:r>
        <w:t xml:space="preserve"> </w:t>
      </w:r>
      <w:proofErr w:type="spellStart"/>
      <w:r>
        <w:t>get</w:t>
      </w:r>
      <w:proofErr w:type="spellEnd"/>
      <w:r>
        <w:t>,</w:t>
      </w:r>
      <w:r>
        <w:br/>
      </w:r>
      <w:proofErr w:type="spellStart"/>
      <w:r>
        <w:t>darumb</w:t>
      </w:r>
      <w:proofErr w:type="spellEnd"/>
      <w:r>
        <w:t xml:space="preserve"> wir </w:t>
      </w:r>
      <w:proofErr w:type="spellStart"/>
      <w:r>
        <w:t>czu</w:t>
      </w:r>
      <w:proofErr w:type="spellEnd"/>
      <w:r>
        <w:t xml:space="preserve"> dir stellen</w:t>
      </w:r>
      <w:r>
        <w:br/>
      </w:r>
      <w:proofErr w:type="spellStart"/>
      <w:r>
        <w:t>hertzlich</w:t>
      </w:r>
      <w:proofErr w:type="spellEnd"/>
      <w:r>
        <w:t xml:space="preserve"> </w:t>
      </w:r>
      <w:proofErr w:type="spellStart"/>
      <w:r>
        <w:t>begyrd</w:t>
      </w:r>
      <w:proofErr w:type="spellEnd"/>
      <w:r>
        <w:t xml:space="preserve"> und </w:t>
      </w:r>
      <w:proofErr w:type="spellStart"/>
      <w:r>
        <w:t>beth</w:t>
      </w:r>
      <w:proofErr w:type="spellEnd"/>
      <w:r>
        <w:t>.</w:t>
      </w:r>
    </w:p>
    <w:p w14:paraId="49A6FEAC" w14:textId="01B51E71" w:rsidR="009B1618" w:rsidRDefault="009B1618" w:rsidP="00D02054">
      <w:pPr>
        <w:pStyle w:val="berschrift1"/>
      </w:pPr>
      <w:r>
        <w:rPr>
          <w:rStyle w:val="screen-reader-text"/>
        </w:rPr>
        <w:t xml:space="preserve">Gesang von der </w:t>
      </w:r>
      <w:proofErr w:type="spellStart"/>
      <w:r>
        <w:rPr>
          <w:rStyle w:val="screen-reader-text"/>
        </w:rPr>
        <w:t>beschneydung</w:t>
      </w:r>
      <w:proofErr w:type="spellEnd"/>
      <w:r>
        <w:rPr>
          <w:rStyle w:val="screen-reader-text"/>
        </w:rPr>
        <w:t xml:space="preserve"> Christi</w:t>
      </w:r>
      <w:r>
        <w:t xml:space="preserve"> </w:t>
      </w:r>
    </w:p>
    <w:p w14:paraId="3E8DEC2C" w14:textId="77777777" w:rsidR="009B1618" w:rsidRDefault="009B1618" w:rsidP="009B1618">
      <w:pPr>
        <w:pStyle w:val="StandardWeb"/>
      </w:pPr>
      <w:r>
        <w:t xml:space="preserve">1. Das </w:t>
      </w:r>
      <w:proofErr w:type="spellStart"/>
      <w:r>
        <w:t>kyndleyn</w:t>
      </w:r>
      <w:proofErr w:type="spellEnd"/>
      <w:r>
        <w:t xml:space="preserve"> </w:t>
      </w:r>
      <w:proofErr w:type="spellStart"/>
      <w:r>
        <w:t>wardt</w:t>
      </w:r>
      <w:proofErr w:type="spellEnd"/>
      <w:r>
        <w:t xml:space="preserve"> beschnitten</w:t>
      </w:r>
      <w:r>
        <w:br/>
        <w:t xml:space="preserve">am achten tag </w:t>
      </w:r>
      <w:proofErr w:type="spellStart"/>
      <w:r>
        <w:t>volendt</w:t>
      </w:r>
      <w:proofErr w:type="spellEnd"/>
      <w:r>
        <w:t>,</w:t>
      </w:r>
      <w:r>
        <w:br/>
      </w:r>
      <w:proofErr w:type="spellStart"/>
      <w:r>
        <w:t>wy</w:t>
      </w:r>
      <w:proofErr w:type="spellEnd"/>
      <w:r>
        <w:t xml:space="preserve"> </w:t>
      </w:r>
      <w:proofErr w:type="spellStart"/>
      <w:r>
        <w:t>ym</w:t>
      </w:r>
      <w:proofErr w:type="spellEnd"/>
      <w:r>
        <w:t xml:space="preserve"> </w:t>
      </w:r>
      <w:proofErr w:type="spellStart"/>
      <w:r>
        <w:t>gesetz</w:t>
      </w:r>
      <w:proofErr w:type="spellEnd"/>
      <w:r>
        <w:t xml:space="preserve"> geboten,</w:t>
      </w:r>
      <w:r>
        <w:br/>
        <w:t xml:space="preserve">Jesus seyn </w:t>
      </w:r>
      <w:proofErr w:type="spellStart"/>
      <w:r>
        <w:t>nam</w:t>
      </w:r>
      <w:proofErr w:type="spellEnd"/>
      <w:r>
        <w:t xml:space="preserve"> genennt.</w:t>
      </w:r>
      <w:r>
        <w:br/>
        <w:t xml:space="preserve">Als </w:t>
      </w:r>
      <w:proofErr w:type="spellStart"/>
      <w:r>
        <w:t>yhn</w:t>
      </w:r>
      <w:proofErr w:type="spellEnd"/>
      <w:r>
        <w:t xml:space="preserve"> der Engel </w:t>
      </w:r>
      <w:proofErr w:type="spellStart"/>
      <w:r>
        <w:t>nant</w:t>
      </w:r>
      <w:proofErr w:type="spellEnd"/>
      <w:r>
        <w:t>,</w:t>
      </w:r>
      <w:r>
        <w:br/>
        <w:t xml:space="preserve">ehe er </w:t>
      </w:r>
      <w:proofErr w:type="spellStart"/>
      <w:r>
        <w:t>yn</w:t>
      </w:r>
      <w:proofErr w:type="spellEnd"/>
      <w:r>
        <w:t xml:space="preserve"> </w:t>
      </w:r>
      <w:proofErr w:type="spellStart"/>
      <w:r>
        <w:t>mutter</w:t>
      </w:r>
      <w:proofErr w:type="spellEnd"/>
      <w:r>
        <w:t xml:space="preserve"> </w:t>
      </w:r>
      <w:proofErr w:type="spellStart"/>
      <w:r>
        <w:t>leybe</w:t>
      </w:r>
      <w:proofErr w:type="spellEnd"/>
      <w:r>
        <w:br/>
      </w:r>
      <w:proofErr w:type="spellStart"/>
      <w:r>
        <w:t>entfing</w:t>
      </w:r>
      <w:proofErr w:type="spellEnd"/>
      <w:r>
        <w:t xml:space="preserve"> menschlichen </w:t>
      </w:r>
      <w:proofErr w:type="spellStart"/>
      <w:r>
        <w:t>standt</w:t>
      </w:r>
      <w:proofErr w:type="spellEnd"/>
      <w:r>
        <w:t>,</w:t>
      </w:r>
      <w:r>
        <w:br/>
      </w:r>
      <w:proofErr w:type="spellStart"/>
      <w:r>
        <w:t>unnd</w:t>
      </w:r>
      <w:proofErr w:type="spellEnd"/>
      <w:r>
        <w:t xml:space="preserve"> ist uns zu erlösen</w:t>
      </w:r>
      <w:r>
        <w:br/>
        <w:t xml:space="preserve">von </w:t>
      </w:r>
      <w:proofErr w:type="spellStart"/>
      <w:r>
        <w:t>hymel</w:t>
      </w:r>
      <w:proofErr w:type="spellEnd"/>
      <w:r>
        <w:t xml:space="preserve"> </w:t>
      </w:r>
      <w:proofErr w:type="spellStart"/>
      <w:r>
        <w:t>rab</w:t>
      </w:r>
      <w:proofErr w:type="spellEnd"/>
      <w:r>
        <w:t xml:space="preserve"> gesandt.</w:t>
      </w:r>
    </w:p>
    <w:p w14:paraId="65AA2ECC" w14:textId="77777777" w:rsidR="009B1618" w:rsidRDefault="009B1618" w:rsidP="009B1618">
      <w:pPr>
        <w:pStyle w:val="StandardWeb"/>
      </w:pPr>
      <w:r>
        <w:t xml:space="preserve">2. Das </w:t>
      </w:r>
      <w:proofErr w:type="spellStart"/>
      <w:r>
        <w:t>gsetz</w:t>
      </w:r>
      <w:proofErr w:type="spellEnd"/>
      <w:r>
        <w:t xml:space="preserve"> hat er erfüllet,</w:t>
      </w:r>
      <w:r>
        <w:br/>
        <w:t xml:space="preserve">und </w:t>
      </w:r>
      <w:proofErr w:type="spellStart"/>
      <w:r>
        <w:t>nam</w:t>
      </w:r>
      <w:proofErr w:type="spellEnd"/>
      <w:r>
        <w:t xml:space="preserve"> </w:t>
      </w:r>
      <w:proofErr w:type="spellStart"/>
      <w:r>
        <w:t>auff</w:t>
      </w:r>
      <w:proofErr w:type="spellEnd"/>
      <w:r>
        <w:t xml:space="preserve"> sich den fluch,</w:t>
      </w:r>
      <w:r>
        <w:br/>
        <w:t xml:space="preserve">den legt </w:t>
      </w:r>
      <w:proofErr w:type="spellStart"/>
      <w:r>
        <w:t>auff</w:t>
      </w:r>
      <w:proofErr w:type="spellEnd"/>
      <w:r>
        <w:t xml:space="preserve"> alle </w:t>
      </w:r>
      <w:proofErr w:type="spellStart"/>
      <w:r>
        <w:t>menschen</w:t>
      </w:r>
      <w:proofErr w:type="spellEnd"/>
      <w:r>
        <w:br/>
        <w:t xml:space="preserve">Moses </w:t>
      </w:r>
      <w:proofErr w:type="spellStart"/>
      <w:r>
        <w:t>ym</w:t>
      </w:r>
      <w:proofErr w:type="spellEnd"/>
      <w:r>
        <w:t xml:space="preserve"> </w:t>
      </w:r>
      <w:proofErr w:type="spellStart"/>
      <w:r>
        <w:t>fünfften</w:t>
      </w:r>
      <w:proofErr w:type="spellEnd"/>
      <w:r>
        <w:t xml:space="preserve"> buch.</w:t>
      </w:r>
      <w:r>
        <w:br/>
        <w:t xml:space="preserve">Dieß </w:t>
      </w:r>
      <w:proofErr w:type="spellStart"/>
      <w:r>
        <w:t>gesetz</w:t>
      </w:r>
      <w:proofErr w:type="spellEnd"/>
      <w:r>
        <w:t xml:space="preserve"> </w:t>
      </w:r>
      <w:proofErr w:type="spellStart"/>
      <w:r>
        <w:t>nit</w:t>
      </w:r>
      <w:proofErr w:type="spellEnd"/>
      <w:r>
        <w:t xml:space="preserve"> hielten gar,</w:t>
      </w:r>
      <w:r>
        <w:br/>
        <w:t xml:space="preserve">das doch sonst allen </w:t>
      </w:r>
      <w:proofErr w:type="spellStart"/>
      <w:r>
        <w:t>menschen</w:t>
      </w:r>
      <w:proofErr w:type="spellEnd"/>
      <w:r>
        <w:br/>
      </w:r>
      <w:proofErr w:type="spellStart"/>
      <w:r>
        <w:t>czu</w:t>
      </w:r>
      <w:proofErr w:type="spellEnd"/>
      <w:r>
        <w:t xml:space="preserve"> thun unmöglich war,</w:t>
      </w:r>
      <w:r>
        <w:br/>
        <w:t xml:space="preserve">doch </w:t>
      </w:r>
      <w:proofErr w:type="spellStart"/>
      <w:r>
        <w:t>gschichts</w:t>
      </w:r>
      <w:proofErr w:type="spellEnd"/>
      <w:r>
        <w:t xml:space="preserve"> durch wirklich </w:t>
      </w:r>
      <w:proofErr w:type="spellStart"/>
      <w:r>
        <w:t>glawben</w:t>
      </w:r>
      <w:proofErr w:type="spellEnd"/>
      <w:r>
        <w:br/>
        <w:t xml:space="preserve">diß </w:t>
      </w:r>
      <w:proofErr w:type="spellStart"/>
      <w:r>
        <w:t>heylands</w:t>
      </w:r>
      <w:proofErr w:type="spellEnd"/>
      <w:r>
        <w:t xml:space="preserve"> </w:t>
      </w:r>
      <w:proofErr w:type="spellStart"/>
      <w:r>
        <w:t>wortten</w:t>
      </w:r>
      <w:proofErr w:type="spellEnd"/>
      <w:r>
        <w:t xml:space="preserve"> klar.</w:t>
      </w:r>
    </w:p>
    <w:p w14:paraId="4CD227A4" w14:textId="77777777" w:rsidR="009B1618" w:rsidRDefault="009B1618" w:rsidP="009B1618">
      <w:pPr>
        <w:pStyle w:val="StandardWeb"/>
      </w:pPr>
      <w:r>
        <w:t xml:space="preserve">3. O Herr </w:t>
      </w:r>
      <w:proofErr w:type="spellStart"/>
      <w:r>
        <w:t>beschneyd</w:t>
      </w:r>
      <w:proofErr w:type="spellEnd"/>
      <w:r>
        <w:t xml:space="preserve"> </w:t>
      </w:r>
      <w:proofErr w:type="spellStart"/>
      <w:r>
        <w:t>dy</w:t>
      </w:r>
      <w:proofErr w:type="spellEnd"/>
      <w:r>
        <w:t xml:space="preserve"> </w:t>
      </w:r>
      <w:proofErr w:type="spellStart"/>
      <w:r>
        <w:t>hertzen</w:t>
      </w:r>
      <w:proofErr w:type="spellEnd"/>
      <w:r>
        <w:br/>
      </w:r>
      <w:proofErr w:type="spellStart"/>
      <w:r>
        <w:t>ynn</w:t>
      </w:r>
      <w:proofErr w:type="spellEnd"/>
      <w:r>
        <w:t xml:space="preserve"> uns durch </w:t>
      </w:r>
      <w:proofErr w:type="spellStart"/>
      <w:r>
        <w:t>deyn</w:t>
      </w:r>
      <w:proofErr w:type="spellEnd"/>
      <w:r>
        <w:t xml:space="preserve"> </w:t>
      </w:r>
      <w:proofErr w:type="spellStart"/>
      <w:r>
        <w:t>genad</w:t>
      </w:r>
      <w:proofErr w:type="spellEnd"/>
      <w:r>
        <w:t>.</w:t>
      </w:r>
      <w:r>
        <w:br/>
      </w:r>
      <w:proofErr w:type="spellStart"/>
      <w:r>
        <w:t>Darumb</w:t>
      </w:r>
      <w:proofErr w:type="spellEnd"/>
      <w:r>
        <w:t xml:space="preserve"> du hast vergossen</w:t>
      </w:r>
      <w:r>
        <w:br/>
      </w:r>
      <w:proofErr w:type="spellStart"/>
      <w:r>
        <w:t>deyn</w:t>
      </w:r>
      <w:proofErr w:type="spellEnd"/>
      <w:r>
        <w:t xml:space="preserve"> </w:t>
      </w:r>
      <w:proofErr w:type="spellStart"/>
      <w:r>
        <w:t>blut</w:t>
      </w:r>
      <w:proofErr w:type="spellEnd"/>
      <w:r>
        <w:t xml:space="preserve"> </w:t>
      </w:r>
      <w:proofErr w:type="spellStart"/>
      <w:r>
        <w:t>ytzt</w:t>
      </w:r>
      <w:proofErr w:type="spellEnd"/>
      <w:r>
        <w:t xml:space="preserve"> und </w:t>
      </w:r>
      <w:proofErr w:type="spellStart"/>
      <w:r>
        <w:t>ym</w:t>
      </w:r>
      <w:proofErr w:type="spellEnd"/>
      <w:r>
        <w:t xml:space="preserve"> </w:t>
      </w:r>
      <w:proofErr w:type="spellStart"/>
      <w:r>
        <w:t>tod</w:t>
      </w:r>
      <w:proofErr w:type="spellEnd"/>
      <w:r>
        <w:t>.</w:t>
      </w:r>
      <w:r>
        <w:br/>
        <w:t xml:space="preserve">Das rechte Jüdisch </w:t>
      </w:r>
      <w:proofErr w:type="spellStart"/>
      <w:r>
        <w:t>art</w:t>
      </w:r>
      <w:proofErr w:type="spellEnd"/>
      <w:r>
        <w:br/>
      </w:r>
      <w:proofErr w:type="spellStart"/>
      <w:r>
        <w:t>ym</w:t>
      </w:r>
      <w:proofErr w:type="spellEnd"/>
      <w:r>
        <w:t xml:space="preserve"> </w:t>
      </w:r>
      <w:proofErr w:type="spellStart"/>
      <w:r>
        <w:t>geyst</w:t>
      </w:r>
      <w:proofErr w:type="spellEnd"/>
      <w:r>
        <w:t xml:space="preserve"> und warn glauben</w:t>
      </w:r>
      <w:r>
        <w:br/>
        <w:t xml:space="preserve">an uns </w:t>
      </w:r>
      <w:proofErr w:type="spellStart"/>
      <w:r>
        <w:t>nit</w:t>
      </w:r>
      <w:proofErr w:type="spellEnd"/>
      <w:r>
        <w:t xml:space="preserve"> </w:t>
      </w:r>
      <w:proofErr w:type="spellStart"/>
      <w:r>
        <w:t>werd</w:t>
      </w:r>
      <w:proofErr w:type="spellEnd"/>
      <w:r>
        <w:t xml:space="preserve"> gespart,</w:t>
      </w:r>
      <w:r>
        <w:br/>
      </w:r>
      <w:proofErr w:type="spellStart"/>
      <w:r>
        <w:t>darumb</w:t>
      </w:r>
      <w:proofErr w:type="spellEnd"/>
      <w:r>
        <w:t xml:space="preserve"> das </w:t>
      </w:r>
      <w:proofErr w:type="spellStart"/>
      <w:r>
        <w:t>fleysch</w:t>
      </w:r>
      <w:proofErr w:type="spellEnd"/>
      <w:r>
        <w:t xml:space="preserve"> </w:t>
      </w:r>
      <w:proofErr w:type="spellStart"/>
      <w:r>
        <w:t>beschneyden</w:t>
      </w:r>
      <w:proofErr w:type="spellEnd"/>
      <w:r>
        <w:br/>
        <w:t xml:space="preserve">figürlich geben </w:t>
      </w:r>
      <w:proofErr w:type="spellStart"/>
      <w:r>
        <w:t>wardt</w:t>
      </w:r>
      <w:proofErr w:type="spellEnd"/>
      <w:r>
        <w:t>.</w:t>
      </w:r>
    </w:p>
    <w:p w14:paraId="1A160B5C" w14:textId="291F4EED" w:rsidR="009B1618" w:rsidRDefault="009B1618" w:rsidP="006118C3">
      <w:pPr>
        <w:pStyle w:val="berschrift1"/>
      </w:pPr>
      <w:r>
        <w:rPr>
          <w:rStyle w:val="screen-reader-text"/>
        </w:rPr>
        <w:t xml:space="preserve">Gesang von den </w:t>
      </w:r>
      <w:proofErr w:type="spellStart"/>
      <w:r>
        <w:rPr>
          <w:rStyle w:val="screen-reader-text"/>
        </w:rPr>
        <w:t>heyligen</w:t>
      </w:r>
      <w:proofErr w:type="spellEnd"/>
      <w:r>
        <w:rPr>
          <w:rStyle w:val="screen-reader-text"/>
        </w:rPr>
        <w:t xml:space="preserve"> </w:t>
      </w:r>
      <w:proofErr w:type="spellStart"/>
      <w:r>
        <w:rPr>
          <w:rStyle w:val="screen-reader-text"/>
        </w:rPr>
        <w:t>yn</w:t>
      </w:r>
      <w:proofErr w:type="spellEnd"/>
      <w:r>
        <w:rPr>
          <w:rStyle w:val="screen-reader-text"/>
        </w:rPr>
        <w:t xml:space="preserve"> </w:t>
      </w:r>
      <w:proofErr w:type="spellStart"/>
      <w:r>
        <w:rPr>
          <w:rStyle w:val="screen-reader-text"/>
        </w:rPr>
        <w:t>gemeyn</w:t>
      </w:r>
      <w:proofErr w:type="spellEnd"/>
      <w:r>
        <w:t xml:space="preserve"> </w:t>
      </w:r>
    </w:p>
    <w:p w14:paraId="3955D4B7" w14:textId="31239538" w:rsidR="009B1618" w:rsidRDefault="009B1618" w:rsidP="009B1618">
      <w:r>
        <w:t xml:space="preserve">1. In aller </w:t>
      </w:r>
      <w:proofErr w:type="spellStart"/>
      <w:r>
        <w:t>heylgen</w:t>
      </w:r>
      <w:proofErr w:type="spellEnd"/>
      <w:r>
        <w:t xml:space="preserve"> schare</w:t>
      </w:r>
      <w:r>
        <w:br/>
      </w:r>
      <w:proofErr w:type="spellStart"/>
      <w:r>
        <w:t>herr</w:t>
      </w:r>
      <w:proofErr w:type="spellEnd"/>
      <w:r>
        <w:t xml:space="preserve"> </w:t>
      </w:r>
      <w:proofErr w:type="spellStart"/>
      <w:r>
        <w:t>got</w:t>
      </w:r>
      <w:proofErr w:type="spellEnd"/>
      <w:r>
        <w:t xml:space="preserve"> dich </w:t>
      </w:r>
      <w:proofErr w:type="spellStart"/>
      <w:r>
        <w:t>lobenn</w:t>
      </w:r>
      <w:proofErr w:type="spellEnd"/>
      <w:r>
        <w:t xml:space="preserve"> wir,</w:t>
      </w:r>
      <w:r>
        <w:br/>
      </w:r>
      <w:proofErr w:type="spellStart"/>
      <w:r>
        <w:t>dy</w:t>
      </w:r>
      <w:proofErr w:type="spellEnd"/>
      <w:r>
        <w:t xml:space="preserve"> </w:t>
      </w:r>
      <w:proofErr w:type="spellStart"/>
      <w:r>
        <w:t>ewigk</w:t>
      </w:r>
      <w:proofErr w:type="spellEnd"/>
      <w:r>
        <w:t xml:space="preserve"> </w:t>
      </w:r>
      <w:proofErr w:type="spellStart"/>
      <w:r>
        <w:t>reyn</w:t>
      </w:r>
      <w:proofErr w:type="spellEnd"/>
      <w:r>
        <w:t xml:space="preserve"> und klare</w:t>
      </w:r>
      <w:r>
        <w:br/>
      </w:r>
      <w:proofErr w:type="spellStart"/>
      <w:r>
        <w:t>won</w:t>
      </w:r>
      <w:proofErr w:type="spellEnd"/>
      <w:r>
        <w:t xml:space="preserve"> seliglich bey dir.</w:t>
      </w:r>
      <w:r>
        <w:br/>
        <w:t xml:space="preserve">Kein Aug </w:t>
      </w:r>
      <w:proofErr w:type="spellStart"/>
      <w:r>
        <w:t>gesah</w:t>
      </w:r>
      <w:proofErr w:type="spellEnd"/>
      <w:r>
        <w:t xml:space="preserve"> noch </w:t>
      </w:r>
      <w:proofErr w:type="spellStart"/>
      <w:r>
        <w:t>ny</w:t>
      </w:r>
      <w:proofErr w:type="spellEnd"/>
      <w:r>
        <w:t>,</w:t>
      </w:r>
      <w:r>
        <w:br/>
      </w:r>
      <w:proofErr w:type="spellStart"/>
      <w:r>
        <w:t>ynnß</w:t>
      </w:r>
      <w:proofErr w:type="spellEnd"/>
      <w:r>
        <w:t xml:space="preserve"> </w:t>
      </w:r>
      <w:proofErr w:type="spellStart"/>
      <w:r>
        <w:t>ohr</w:t>
      </w:r>
      <w:proofErr w:type="spellEnd"/>
      <w:r>
        <w:t xml:space="preserve"> noch </w:t>
      </w:r>
      <w:proofErr w:type="spellStart"/>
      <w:r>
        <w:t>hertz</w:t>
      </w:r>
      <w:proofErr w:type="spellEnd"/>
      <w:r>
        <w:t xml:space="preserve"> </w:t>
      </w:r>
      <w:proofErr w:type="spellStart"/>
      <w:r>
        <w:t>nit</w:t>
      </w:r>
      <w:proofErr w:type="spellEnd"/>
      <w:r>
        <w:t xml:space="preserve"> </w:t>
      </w:r>
      <w:proofErr w:type="spellStart"/>
      <w:r>
        <w:t>kummen</w:t>
      </w:r>
      <w:proofErr w:type="spellEnd"/>
      <w:r>
        <w:t>,</w:t>
      </w:r>
      <w:r>
        <w:br/>
        <w:t xml:space="preserve">was du </w:t>
      </w:r>
      <w:proofErr w:type="spellStart"/>
      <w:r>
        <w:t>bereytst</w:t>
      </w:r>
      <w:proofErr w:type="spellEnd"/>
      <w:r>
        <w:t xml:space="preserve"> </w:t>
      </w:r>
      <w:proofErr w:type="spellStart"/>
      <w:r>
        <w:t>fur</w:t>
      </w:r>
      <w:proofErr w:type="spellEnd"/>
      <w:r>
        <w:t xml:space="preserve"> </w:t>
      </w:r>
      <w:proofErr w:type="spellStart"/>
      <w:r>
        <w:t>dy</w:t>
      </w:r>
      <w:proofErr w:type="spellEnd"/>
      <w:r>
        <w:t>,</w:t>
      </w:r>
      <w:r>
        <w:br/>
      </w:r>
      <w:proofErr w:type="spellStart"/>
      <w:r>
        <w:t>ßo</w:t>
      </w:r>
      <w:proofErr w:type="spellEnd"/>
      <w:r>
        <w:t xml:space="preserve"> dich von </w:t>
      </w:r>
      <w:proofErr w:type="spellStart"/>
      <w:r>
        <w:t>gantzem</w:t>
      </w:r>
      <w:proofErr w:type="spellEnd"/>
      <w:r>
        <w:t xml:space="preserve"> </w:t>
      </w:r>
      <w:proofErr w:type="spellStart"/>
      <w:r>
        <w:t>hertzen</w:t>
      </w:r>
      <w:proofErr w:type="spellEnd"/>
      <w:r>
        <w:t xml:space="preserve"> liebten </w:t>
      </w:r>
      <w:proofErr w:type="spellStart"/>
      <w:r>
        <w:t>hy</w:t>
      </w:r>
      <w:proofErr w:type="spellEnd"/>
      <w:r>
        <w:t>.</w:t>
      </w:r>
    </w:p>
    <w:p w14:paraId="2CCE497F" w14:textId="77777777" w:rsidR="009B1618" w:rsidRDefault="009B1618" w:rsidP="009B1618">
      <w:pPr>
        <w:pStyle w:val="StandardWeb"/>
      </w:pPr>
      <w:r>
        <w:t xml:space="preserve">2. Ihr </w:t>
      </w:r>
      <w:proofErr w:type="spellStart"/>
      <w:r>
        <w:t>übung</w:t>
      </w:r>
      <w:proofErr w:type="spellEnd"/>
      <w:r>
        <w:t xml:space="preserve"> ist dich loben,</w:t>
      </w:r>
      <w:r>
        <w:br/>
      </w:r>
      <w:proofErr w:type="spellStart"/>
      <w:r>
        <w:t>herr</w:t>
      </w:r>
      <w:proofErr w:type="spellEnd"/>
      <w:r>
        <w:t xml:space="preserve"> </w:t>
      </w:r>
      <w:proofErr w:type="spellStart"/>
      <w:r>
        <w:t>got</w:t>
      </w:r>
      <w:proofErr w:type="spellEnd"/>
      <w:r>
        <w:t xml:space="preserve"> </w:t>
      </w:r>
      <w:proofErr w:type="spellStart"/>
      <w:r>
        <w:t>ynn</w:t>
      </w:r>
      <w:proofErr w:type="spellEnd"/>
      <w:r>
        <w:t xml:space="preserve"> ewig </w:t>
      </w:r>
      <w:proofErr w:type="spellStart"/>
      <w:r>
        <w:t>czeyt</w:t>
      </w:r>
      <w:proofErr w:type="spellEnd"/>
      <w:r>
        <w:t>,</w:t>
      </w:r>
      <w:r>
        <w:br/>
        <w:t xml:space="preserve">in </w:t>
      </w:r>
      <w:proofErr w:type="spellStart"/>
      <w:r>
        <w:t>deynem</w:t>
      </w:r>
      <w:proofErr w:type="spellEnd"/>
      <w:r>
        <w:t xml:space="preserve"> </w:t>
      </w:r>
      <w:proofErr w:type="spellStart"/>
      <w:r>
        <w:t>hauß</w:t>
      </w:r>
      <w:proofErr w:type="spellEnd"/>
      <w:r>
        <w:t xml:space="preserve"> </w:t>
      </w:r>
      <w:proofErr w:type="spellStart"/>
      <w:r>
        <w:t>daroben</w:t>
      </w:r>
      <w:proofErr w:type="spellEnd"/>
      <w:r>
        <w:br/>
      </w:r>
      <w:proofErr w:type="spellStart"/>
      <w:r>
        <w:t>alls</w:t>
      </w:r>
      <w:proofErr w:type="spellEnd"/>
      <w:r>
        <w:t xml:space="preserve"> mangels </w:t>
      </w:r>
      <w:proofErr w:type="spellStart"/>
      <w:r>
        <w:t>gantz</w:t>
      </w:r>
      <w:proofErr w:type="spellEnd"/>
      <w:r>
        <w:t xml:space="preserve"> </w:t>
      </w:r>
      <w:proofErr w:type="spellStart"/>
      <w:r>
        <w:t>gefrevt</w:t>
      </w:r>
      <w:proofErr w:type="spellEnd"/>
      <w:r>
        <w:t>.</w:t>
      </w:r>
      <w:r>
        <w:br/>
      </w:r>
      <w:proofErr w:type="spellStart"/>
      <w:r>
        <w:t>Czu</w:t>
      </w:r>
      <w:proofErr w:type="spellEnd"/>
      <w:r>
        <w:t xml:space="preserve"> </w:t>
      </w:r>
      <w:proofErr w:type="spellStart"/>
      <w:r>
        <w:t>dyser</w:t>
      </w:r>
      <w:proofErr w:type="spellEnd"/>
      <w:r>
        <w:t xml:space="preserve"> ruh und rast</w:t>
      </w:r>
      <w:r>
        <w:br/>
        <w:t xml:space="preserve">sind </w:t>
      </w:r>
      <w:proofErr w:type="spellStart"/>
      <w:r>
        <w:t>sy</w:t>
      </w:r>
      <w:proofErr w:type="spellEnd"/>
      <w:r>
        <w:t xml:space="preserve"> durch </w:t>
      </w:r>
      <w:proofErr w:type="spellStart"/>
      <w:r>
        <w:t>trübsal</w:t>
      </w:r>
      <w:proofErr w:type="spellEnd"/>
      <w:r>
        <w:t xml:space="preserve"> gangen,</w:t>
      </w:r>
      <w:r>
        <w:br/>
      </w:r>
      <w:proofErr w:type="spellStart"/>
      <w:r>
        <w:t>yhr</w:t>
      </w:r>
      <w:proofErr w:type="spellEnd"/>
      <w:r>
        <w:t xml:space="preserve"> </w:t>
      </w:r>
      <w:proofErr w:type="spellStart"/>
      <w:r>
        <w:t>creutz</w:t>
      </w:r>
      <w:proofErr w:type="spellEnd"/>
      <w:r>
        <w:t xml:space="preserve"> </w:t>
      </w:r>
      <w:proofErr w:type="spellStart"/>
      <w:r>
        <w:t>auff</w:t>
      </w:r>
      <w:proofErr w:type="spellEnd"/>
      <w:r>
        <w:t xml:space="preserve"> sich gefaßt,</w:t>
      </w:r>
      <w:r>
        <w:br/>
      </w:r>
      <w:proofErr w:type="spellStart"/>
      <w:r>
        <w:t>yhr</w:t>
      </w:r>
      <w:proofErr w:type="spellEnd"/>
      <w:r>
        <w:t xml:space="preserve"> </w:t>
      </w:r>
      <w:proofErr w:type="spellStart"/>
      <w:r>
        <w:t>czeytlich</w:t>
      </w:r>
      <w:proofErr w:type="spellEnd"/>
      <w:r>
        <w:t xml:space="preserve"> leben </w:t>
      </w:r>
      <w:proofErr w:type="spellStart"/>
      <w:r>
        <w:t>hy</w:t>
      </w:r>
      <w:proofErr w:type="spellEnd"/>
      <w:r>
        <w:t xml:space="preserve"> </w:t>
      </w:r>
      <w:proofErr w:type="spellStart"/>
      <w:r>
        <w:t>auff</w:t>
      </w:r>
      <w:proofErr w:type="spellEnd"/>
      <w:r>
        <w:t xml:space="preserve"> </w:t>
      </w:r>
      <w:proofErr w:type="spellStart"/>
      <w:r>
        <w:t>erd</w:t>
      </w:r>
      <w:proofErr w:type="spellEnd"/>
      <w:r>
        <w:t xml:space="preserve"> </w:t>
      </w:r>
      <w:proofErr w:type="spellStart"/>
      <w:r>
        <w:t>gehast</w:t>
      </w:r>
      <w:proofErr w:type="spellEnd"/>
      <w:r>
        <w:t>.</w:t>
      </w:r>
    </w:p>
    <w:p w14:paraId="00E65EE3" w14:textId="77777777" w:rsidR="009B1618" w:rsidRDefault="009B1618" w:rsidP="009B1618">
      <w:pPr>
        <w:pStyle w:val="StandardWeb"/>
      </w:pPr>
      <w:r>
        <w:t xml:space="preserve">3. </w:t>
      </w:r>
      <w:proofErr w:type="spellStart"/>
      <w:r>
        <w:t>Wiewol</w:t>
      </w:r>
      <w:proofErr w:type="spellEnd"/>
      <w:r>
        <w:t xml:space="preserve"> </w:t>
      </w:r>
      <w:proofErr w:type="spellStart"/>
      <w:r>
        <w:t>dy</w:t>
      </w:r>
      <w:proofErr w:type="spellEnd"/>
      <w:r>
        <w:t xml:space="preserve"> </w:t>
      </w:r>
      <w:proofErr w:type="spellStart"/>
      <w:r>
        <w:t>schrifft</w:t>
      </w:r>
      <w:proofErr w:type="spellEnd"/>
      <w:r>
        <w:t xml:space="preserve"> hoch </w:t>
      </w:r>
      <w:proofErr w:type="spellStart"/>
      <w:r>
        <w:t>preyset</w:t>
      </w:r>
      <w:proofErr w:type="spellEnd"/>
      <w:r>
        <w:br/>
      </w:r>
      <w:proofErr w:type="spellStart"/>
      <w:r>
        <w:t>gesigter</w:t>
      </w:r>
      <w:proofErr w:type="spellEnd"/>
      <w:r>
        <w:t xml:space="preserve"> </w:t>
      </w:r>
      <w:proofErr w:type="spellStart"/>
      <w:r>
        <w:t>heylgen</w:t>
      </w:r>
      <w:proofErr w:type="spellEnd"/>
      <w:r>
        <w:t xml:space="preserve"> </w:t>
      </w:r>
      <w:proofErr w:type="spellStart"/>
      <w:r>
        <w:t>cron</w:t>
      </w:r>
      <w:proofErr w:type="spellEnd"/>
      <w:r>
        <w:t>,</w:t>
      </w:r>
      <w:r>
        <w:br/>
      </w:r>
      <w:proofErr w:type="spellStart"/>
      <w:r>
        <w:t>wirt</w:t>
      </w:r>
      <w:proofErr w:type="spellEnd"/>
      <w:r>
        <w:t xml:space="preserve"> doch damit </w:t>
      </w:r>
      <w:proofErr w:type="spellStart"/>
      <w:r>
        <w:t>beweyset</w:t>
      </w:r>
      <w:proofErr w:type="spellEnd"/>
      <w:r>
        <w:t>,</w:t>
      </w:r>
      <w:r>
        <w:br/>
        <w:t xml:space="preserve">das </w:t>
      </w:r>
      <w:proofErr w:type="spellStart"/>
      <w:r>
        <w:t>got</w:t>
      </w:r>
      <w:proofErr w:type="spellEnd"/>
      <w:r>
        <w:t xml:space="preserve"> </w:t>
      </w:r>
      <w:proofErr w:type="spellStart"/>
      <w:r>
        <w:t>solchs</w:t>
      </w:r>
      <w:proofErr w:type="spellEnd"/>
      <w:r>
        <w:t xml:space="preserve"> </w:t>
      </w:r>
      <w:proofErr w:type="spellStart"/>
      <w:r>
        <w:t>selbs</w:t>
      </w:r>
      <w:proofErr w:type="spellEnd"/>
      <w:r>
        <w:t xml:space="preserve"> </w:t>
      </w:r>
      <w:proofErr w:type="spellStart"/>
      <w:r>
        <w:t>gethon</w:t>
      </w:r>
      <w:proofErr w:type="spellEnd"/>
      <w:r>
        <w:br/>
        <w:t xml:space="preserve">On </w:t>
      </w:r>
      <w:proofErr w:type="spellStart"/>
      <w:r>
        <w:t>yhr</w:t>
      </w:r>
      <w:proofErr w:type="spellEnd"/>
      <w:r>
        <w:t xml:space="preserve"> </w:t>
      </w:r>
      <w:proofErr w:type="spellStart"/>
      <w:r>
        <w:t>verdynstlich</w:t>
      </w:r>
      <w:proofErr w:type="spellEnd"/>
      <w:r>
        <w:t xml:space="preserve"> that,</w:t>
      </w:r>
      <w:r>
        <w:br/>
      </w:r>
      <w:proofErr w:type="spellStart"/>
      <w:r>
        <w:t>keyn</w:t>
      </w:r>
      <w:proofErr w:type="spellEnd"/>
      <w:r>
        <w:t xml:space="preserve"> </w:t>
      </w:r>
      <w:proofErr w:type="spellStart"/>
      <w:r>
        <w:t>hilff</w:t>
      </w:r>
      <w:proofErr w:type="spellEnd"/>
      <w:r>
        <w:t xml:space="preserve"> durch </w:t>
      </w:r>
      <w:proofErr w:type="spellStart"/>
      <w:r>
        <w:t>yhr</w:t>
      </w:r>
      <w:proofErr w:type="spellEnd"/>
      <w:r>
        <w:t xml:space="preserve"> verdienen</w:t>
      </w:r>
      <w:r>
        <w:br/>
      </w:r>
      <w:proofErr w:type="spellStart"/>
      <w:r>
        <w:t>dy</w:t>
      </w:r>
      <w:proofErr w:type="spellEnd"/>
      <w:r>
        <w:t xml:space="preserve"> </w:t>
      </w:r>
      <w:proofErr w:type="spellStart"/>
      <w:r>
        <w:t>schrifft</w:t>
      </w:r>
      <w:proofErr w:type="spellEnd"/>
      <w:r>
        <w:t xml:space="preserve"> </w:t>
      </w:r>
      <w:proofErr w:type="spellStart"/>
      <w:r>
        <w:t>unns</w:t>
      </w:r>
      <w:proofErr w:type="spellEnd"/>
      <w:r>
        <w:t xml:space="preserve"> setzet not,</w:t>
      </w:r>
      <w:r>
        <w:br/>
        <w:t xml:space="preserve">all </w:t>
      </w:r>
      <w:proofErr w:type="spellStart"/>
      <w:r>
        <w:t>menschen</w:t>
      </w:r>
      <w:proofErr w:type="spellEnd"/>
      <w:r>
        <w:t xml:space="preserve"> unnütz </w:t>
      </w:r>
      <w:proofErr w:type="spellStart"/>
      <w:r>
        <w:t>knecht</w:t>
      </w:r>
      <w:proofErr w:type="spellEnd"/>
      <w:r>
        <w:t xml:space="preserve"> genennet hat.</w:t>
      </w:r>
    </w:p>
    <w:p w14:paraId="20D2E476" w14:textId="77777777" w:rsidR="009B1618" w:rsidRDefault="009B1618" w:rsidP="009B1618">
      <w:pPr>
        <w:pStyle w:val="StandardWeb"/>
      </w:pPr>
      <w:r>
        <w:t xml:space="preserve">4. Doch </w:t>
      </w:r>
      <w:proofErr w:type="spellStart"/>
      <w:r>
        <w:t>füreynander</w:t>
      </w:r>
      <w:proofErr w:type="spellEnd"/>
      <w:r>
        <w:t xml:space="preserve"> bitten,</w:t>
      </w:r>
      <w:r>
        <w:br/>
        <w:t xml:space="preserve">und guts dem </w:t>
      </w:r>
      <w:proofErr w:type="spellStart"/>
      <w:r>
        <w:t>negsten</w:t>
      </w:r>
      <w:proofErr w:type="spellEnd"/>
      <w:r>
        <w:t xml:space="preserve"> </w:t>
      </w:r>
      <w:proofErr w:type="spellStart"/>
      <w:r>
        <w:t>thon</w:t>
      </w:r>
      <w:proofErr w:type="spellEnd"/>
      <w:r>
        <w:t>,</w:t>
      </w:r>
      <w:r>
        <w:br/>
        <w:t xml:space="preserve">ist </w:t>
      </w:r>
      <w:proofErr w:type="spellStart"/>
      <w:r>
        <w:t>warer</w:t>
      </w:r>
      <w:proofErr w:type="spellEnd"/>
      <w:r>
        <w:t xml:space="preserve"> Christen </w:t>
      </w:r>
      <w:proofErr w:type="spellStart"/>
      <w:r>
        <w:t>sitten</w:t>
      </w:r>
      <w:proofErr w:type="spellEnd"/>
      <w:r>
        <w:t>,</w:t>
      </w:r>
      <w:r>
        <w:br/>
        <w:t xml:space="preserve">und </w:t>
      </w:r>
      <w:proofErr w:type="spellStart"/>
      <w:r>
        <w:t>heysts</w:t>
      </w:r>
      <w:proofErr w:type="spellEnd"/>
      <w:r>
        <w:t xml:space="preserve"> der </w:t>
      </w:r>
      <w:proofErr w:type="spellStart"/>
      <w:r>
        <w:t>götlich</w:t>
      </w:r>
      <w:proofErr w:type="spellEnd"/>
      <w:r>
        <w:t xml:space="preserve"> Sohn.</w:t>
      </w:r>
      <w:r>
        <w:br/>
        <w:t xml:space="preserve">Des </w:t>
      </w:r>
      <w:proofErr w:type="spellStart"/>
      <w:r>
        <w:t>wort</w:t>
      </w:r>
      <w:proofErr w:type="spellEnd"/>
      <w:r>
        <w:t xml:space="preserve"> der </w:t>
      </w:r>
      <w:proofErr w:type="spellStart"/>
      <w:r>
        <w:t>felß</w:t>
      </w:r>
      <w:proofErr w:type="spellEnd"/>
      <w:r>
        <w:t xml:space="preserve"> </w:t>
      </w:r>
      <w:proofErr w:type="spellStart"/>
      <w:r>
        <w:t>genant</w:t>
      </w:r>
      <w:proofErr w:type="spellEnd"/>
      <w:r>
        <w:t>,</w:t>
      </w:r>
      <w:r>
        <w:br/>
      </w:r>
      <w:proofErr w:type="spellStart"/>
      <w:r>
        <w:t>darauff</w:t>
      </w:r>
      <w:proofErr w:type="spellEnd"/>
      <w:r>
        <w:t xml:space="preserve"> all </w:t>
      </w:r>
      <w:proofErr w:type="spellStart"/>
      <w:r>
        <w:t>heylgenn</w:t>
      </w:r>
      <w:proofErr w:type="spellEnd"/>
      <w:r>
        <w:t xml:space="preserve"> </w:t>
      </w:r>
      <w:proofErr w:type="spellStart"/>
      <w:r>
        <w:t>bawen</w:t>
      </w:r>
      <w:proofErr w:type="spellEnd"/>
      <w:r>
        <w:t>,</w:t>
      </w:r>
      <w:r>
        <w:br/>
        <w:t xml:space="preserve">die </w:t>
      </w:r>
      <w:proofErr w:type="spellStart"/>
      <w:r>
        <w:t>thoren</w:t>
      </w:r>
      <w:proofErr w:type="spellEnd"/>
      <w:r>
        <w:t xml:space="preserve"> auf den </w:t>
      </w:r>
      <w:proofErr w:type="spellStart"/>
      <w:r>
        <w:t>sandt</w:t>
      </w:r>
      <w:proofErr w:type="spellEnd"/>
      <w:r>
        <w:t>,</w:t>
      </w:r>
      <w:r>
        <w:br/>
        <w:t xml:space="preserve">was </w:t>
      </w:r>
      <w:proofErr w:type="spellStart"/>
      <w:r>
        <w:t>yn</w:t>
      </w:r>
      <w:proofErr w:type="spellEnd"/>
      <w:r>
        <w:t xml:space="preserve"> erdichtet menschlicher </w:t>
      </w:r>
      <w:proofErr w:type="spellStart"/>
      <w:r>
        <w:t>verstant</w:t>
      </w:r>
      <w:proofErr w:type="spellEnd"/>
      <w:r>
        <w:t>.</w:t>
      </w:r>
    </w:p>
    <w:p w14:paraId="55934CF9" w14:textId="77777777" w:rsidR="009B1618" w:rsidRDefault="009B1618" w:rsidP="009B1618">
      <w:pPr>
        <w:pStyle w:val="StandardWeb"/>
      </w:pPr>
      <w:r>
        <w:t xml:space="preserve">5. Christe, der </w:t>
      </w:r>
      <w:proofErr w:type="spellStart"/>
      <w:r>
        <w:t>eynig</w:t>
      </w:r>
      <w:proofErr w:type="spellEnd"/>
      <w:r>
        <w:t xml:space="preserve"> </w:t>
      </w:r>
      <w:proofErr w:type="spellStart"/>
      <w:r>
        <w:t>wege</w:t>
      </w:r>
      <w:proofErr w:type="spellEnd"/>
      <w:r>
        <w:t>,</w:t>
      </w:r>
      <w:r>
        <w:br/>
      </w:r>
      <w:proofErr w:type="spellStart"/>
      <w:r>
        <w:t>fürsprech</w:t>
      </w:r>
      <w:proofErr w:type="spellEnd"/>
      <w:r>
        <w:t xml:space="preserve"> </w:t>
      </w:r>
      <w:proofErr w:type="spellStart"/>
      <w:r>
        <w:t>unn</w:t>
      </w:r>
      <w:proofErr w:type="spellEnd"/>
      <w:r>
        <w:t xml:space="preserve"> </w:t>
      </w:r>
      <w:proofErr w:type="spellStart"/>
      <w:r>
        <w:t>mitler</w:t>
      </w:r>
      <w:proofErr w:type="spellEnd"/>
      <w:r>
        <w:t xml:space="preserve"> bist</w:t>
      </w:r>
      <w:r>
        <w:br/>
      </w:r>
      <w:proofErr w:type="spellStart"/>
      <w:r>
        <w:t>keyn</w:t>
      </w:r>
      <w:proofErr w:type="spellEnd"/>
      <w:r>
        <w:t xml:space="preserve"> ander </w:t>
      </w:r>
      <w:proofErr w:type="spellStart"/>
      <w:r>
        <w:t>straß</w:t>
      </w:r>
      <w:proofErr w:type="spellEnd"/>
      <w:r>
        <w:t xml:space="preserve"> noch </w:t>
      </w:r>
      <w:proofErr w:type="spellStart"/>
      <w:r>
        <w:t>stege</w:t>
      </w:r>
      <w:proofErr w:type="spellEnd"/>
      <w:r>
        <w:br/>
        <w:t>uns ewig leben ist.</w:t>
      </w:r>
      <w:r>
        <w:br/>
        <w:t xml:space="preserve">Ganz </w:t>
      </w:r>
      <w:proofErr w:type="spellStart"/>
      <w:r>
        <w:t>dürfftig</w:t>
      </w:r>
      <w:proofErr w:type="spellEnd"/>
      <w:r>
        <w:t xml:space="preserve"> bitten wir</w:t>
      </w:r>
      <w:r>
        <w:br/>
      </w:r>
      <w:proofErr w:type="spellStart"/>
      <w:r>
        <w:t>umb</w:t>
      </w:r>
      <w:proofErr w:type="spellEnd"/>
      <w:r>
        <w:t xml:space="preserve"> </w:t>
      </w:r>
      <w:proofErr w:type="spellStart"/>
      <w:r>
        <w:t>lyb</w:t>
      </w:r>
      <w:proofErr w:type="spellEnd"/>
      <w:r>
        <w:t xml:space="preserve">, </w:t>
      </w:r>
      <w:proofErr w:type="spellStart"/>
      <w:r>
        <w:t>dy</w:t>
      </w:r>
      <w:proofErr w:type="spellEnd"/>
      <w:r>
        <w:t xml:space="preserve"> wirkt durch glauben,</w:t>
      </w:r>
      <w:r>
        <w:br/>
        <w:t xml:space="preserve">und suchen </w:t>
      </w:r>
      <w:proofErr w:type="spellStart"/>
      <w:r>
        <w:t>solchs</w:t>
      </w:r>
      <w:proofErr w:type="spellEnd"/>
      <w:r>
        <w:t xml:space="preserve"> bey dir,</w:t>
      </w:r>
      <w:r>
        <w:br/>
        <w:t xml:space="preserve">der du bist aller </w:t>
      </w:r>
      <w:proofErr w:type="spellStart"/>
      <w:r>
        <w:t>heylgen</w:t>
      </w:r>
      <w:proofErr w:type="spellEnd"/>
      <w:r>
        <w:t xml:space="preserve"> </w:t>
      </w:r>
      <w:proofErr w:type="spellStart"/>
      <w:r>
        <w:t>trost</w:t>
      </w:r>
      <w:proofErr w:type="spellEnd"/>
      <w:r>
        <w:t xml:space="preserve"> und </w:t>
      </w:r>
      <w:proofErr w:type="spellStart"/>
      <w:r>
        <w:t>czir</w:t>
      </w:r>
      <w:proofErr w:type="spellEnd"/>
      <w:r>
        <w:t>.</w:t>
      </w:r>
    </w:p>
    <w:p w14:paraId="7247B6D5" w14:textId="3D2044E2" w:rsidR="009B1618" w:rsidRDefault="009B1618" w:rsidP="006118C3">
      <w:pPr>
        <w:pStyle w:val="berschrift1"/>
      </w:pPr>
      <w:r>
        <w:rPr>
          <w:rStyle w:val="screen-reader-text"/>
        </w:rPr>
        <w:t xml:space="preserve">Gesänge von etlichen </w:t>
      </w:r>
      <w:proofErr w:type="spellStart"/>
      <w:r>
        <w:rPr>
          <w:rStyle w:val="screen-reader-text"/>
        </w:rPr>
        <w:t>heylgen</w:t>
      </w:r>
      <w:proofErr w:type="spellEnd"/>
      <w:r>
        <w:rPr>
          <w:rStyle w:val="screen-reader-text"/>
        </w:rPr>
        <w:t xml:space="preserve"> </w:t>
      </w:r>
      <w:proofErr w:type="spellStart"/>
      <w:r>
        <w:rPr>
          <w:rStyle w:val="screen-reader-text"/>
        </w:rPr>
        <w:t>ynsonderheit</w:t>
      </w:r>
      <w:proofErr w:type="spellEnd"/>
      <w:r>
        <w:t xml:space="preserve"> </w:t>
      </w:r>
    </w:p>
    <w:p w14:paraId="178E37F1" w14:textId="77777777" w:rsidR="009B1618" w:rsidRDefault="009B1618" w:rsidP="009B1618">
      <w:pPr>
        <w:pStyle w:val="StandardWeb"/>
      </w:pPr>
      <w:proofErr w:type="spellStart"/>
      <w:r>
        <w:t>Eyn</w:t>
      </w:r>
      <w:proofErr w:type="spellEnd"/>
      <w:r>
        <w:t xml:space="preserve"> </w:t>
      </w:r>
      <w:proofErr w:type="spellStart"/>
      <w:r>
        <w:t>underrichtung</w:t>
      </w:r>
      <w:proofErr w:type="spellEnd"/>
      <w:r>
        <w:t xml:space="preserve"> wie von etlichen </w:t>
      </w:r>
      <w:proofErr w:type="spellStart"/>
      <w:r>
        <w:t>heylgen</w:t>
      </w:r>
      <w:proofErr w:type="spellEnd"/>
      <w:r>
        <w:t xml:space="preserve"> und der </w:t>
      </w:r>
      <w:proofErr w:type="spellStart"/>
      <w:r>
        <w:t>yedem</w:t>
      </w:r>
      <w:proofErr w:type="spellEnd"/>
      <w:r>
        <w:t xml:space="preserve"> </w:t>
      </w:r>
      <w:proofErr w:type="spellStart"/>
      <w:r>
        <w:t>ynn</w:t>
      </w:r>
      <w:proofErr w:type="spellEnd"/>
      <w:r>
        <w:t xml:space="preserve"> </w:t>
      </w:r>
      <w:proofErr w:type="spellStart"/>
      <w:r>
        <w:t>sonderheyt</w:t>
      </w:r>
      <w:proofErr w:type="spellEnd"/>
      <w:r>
        <w:t xml:space="preserve">, </w:t>
      </w:r>
      <w:proofErr w:type="spellStart"/>
      <w:r>
        <w:t>ym</w:t>
      </w:r>
      <w:proofErr w:type="spellEnd"/>
      <w:r>
        <w:t xml:space="preserve"> </w:t>
      </w:r>
      <w:proofErr w:type="spellStart"/>
      <w:r>
        <w:t>thon</w:t>
      </w:r>
      <w:proofErr w:type="spellEnd"/>
      <w:r>
        <w:t xml:space="preserve"> wie vor von den </w:t>
      </w:r>
      <w:proofErr w:type="spellStart"/>
      <w:r>
        <w:t>heylgen</w:t>
      </w:r>
      <w:proofErr w:type="spellEnd"/>
      <w:r>
        <w:t xml:space="preserve"> </w:t>
      </w:r>
      <w:proofErr w:type="spellStart"/>
      <w:r>
        <w:t>yn</w:t>
      </w:r>
      <w:proofErr w:type="spellEnd"/>
      <w:r>
        <w:t xml:space="preserve"> </w:t>
      </w:r>
      <w:proofErr w:type="spellStart"/>
      <w:r>
        <w:t>gemeyn</w:t>
      </w:r>
      <w:proofErr w:type="spellEnd"/>
      <w:r>
        <w:t xml:space="preserve"> gesungen werden mag. Item. So von </w:t>
      </w:r>
      <w:proofErr w:type="spellStart"/>
      <w:r>
        <w:t>eynem</w:t>
      </w:r>
      <w:proofErr w:type="spellEnd"/>
      <w:r>
        <w:t xml:space="preserve"> </w:t>
      </w:r>
      <w:proofErr w:type="spellStart"/>
      <w:r>
        <w:t>heylgen</w:t>
      </w:r>
      <w:proofErr w:type="spellEnd"/>
      <w:r>
        <w:t xml:space="preserve"> </w:t>
      </w:r>
      <w:proofErr w:type="spellStart"/>
      <w:r>
        <w:t>yn</w:t>
      </w:r>
      <w:proofErr w:type="spellEnd"/>
      <w:r>
        <w:t xml:space="preserve"> </w:t>
      </w:r>
      <w:proofErr w:type="spellStart"/>
      <w:r>
        <w:t>sonderheyt</w:t>
      </w:r>
      <w:proofErr w:type="spellEnd"/>
      <w:r>
        <w:t xml:space="preserve"> gesungen werden </w:t>
      </w:r>
      <w:proofErr w:type="spellStart"/>
      <w:r>
        <w:t>wil</w:t>
      </w:r>
      <w:proofErr w:type="spellEnd"/>
      <w:r>
        <w:t xml:space="preserve">, ist nemlich </w:t>
      </w:r>
      <w:proofErr w:type="spellStart"/>
      <w:r>
        <w:t>czu</w:t>
      </w:r>
      <w:proofErr w:type="spellEnd"/>
      <w:r>
        <w:t xml:space="preserve"> merken, was von demselbigen </w:t>
      </w:r>
      <w:proofErr w:type="spellStart"/>
      <w:r>
        <w:t>heylgen</w:t>
      </w:r>
      <w:proofErr w:type="spellEnd"/>
      <w:r>
        <w:t xml:space="preserve"> hernach </w:t>
      </w:r>
      <w:proofErr w:type="spellStart"/>
      <w:r>
        <w:t>geordent</w:t>
      </w:r>
      <w:proofErr w:type="spellEnd"/>
      <w:r>
        <w:t xml:space="preserve">, das </w:t>
      </w:r>
      <w:proofErr w:type="spellStart"/>
      <w:r>
        <w:t>solchs</w:t>
      </w:r>
      <w:proofErr w:type="spellEnd"/>
      <w:r>
        <w:t xml:space="preserve"> erstlich, und alsdann </w:t>
      </w:r>
      <w:proofErr w:type="spellStart"/>
      <w:r>
        <w:t>darauff</w:t>
      </w:r>
      <w:proofErr w:type="spellEnd"/>
      <w:r>
        <w:t xml:space="preserve"> </w:t>
      </w:r>
      <w:proofErr w:type="spellStart"/>
      <w:r>
        <w:t>weyters</w:t>
      </w:r>
      <w:proofErr w:type="spellEnd"/>
      <w:r>
        <w:t xml:space="preserve"> gesungen werde das vorgehende </w:t>
      </w:r>
      <w:proofErr w:type="spellStart"/>
      <w:r>
        <w:t>liedt</w:t>
      </w:r>
      <w:proofErr w:type="spellEnd"/>
      <w:r>
        <w:t xml:space="preserve"> von den </w:t>
      </w:r>
      <w:proofErr w:type="spellStart"/>
      <w:r>
        <w:t>heylgen</w:t>
      </w:r>
      <w:proofErr w:type="spellEnd"/>
      <w:r>
        <w:t xml:space="preserve"> </w:t>
      </w:r>
      <w:proofErr w:type="spellStart"/>
      <w:r>
        <w:t>yn</w:t>
      </w:r>
      <w:proofErr w:type="spellEnd"/>
      <w:r>
        <w:t xml:space="preserve"> </w:t>
      </w:r>
      <w:proofErr w:type="spellStart"/>
      <w:r>
        <w:t>gemeyn</w:t>
      </w:r>
      <w:proofErr w:type="spellEnd"/>
      <w:r>
        <w:t xml:space="preserve"> gemacht. </w:t>
      </w:r>
      <w:proofErr w:type="spellStart"/>
      <w:r>
        <w:t>Jdoch</w:t>
      </w:r>
      <w:proofErr w:type="spellEnd"/>
      <w:r>
        <w:t xml:space="preserve"> erfordert </w:t>
      </w:r>
      <w:proofErr w:type="spellStart"/>
      <w:r>
        <w:t>ynn</w:t>
      </w:r>
      <w:proofErr w:type="spellEnd"/>
      <w:r>
        <w:t xml:space="preserve"> </w:t>
      </w:r>
      <w:proofErr w:type="spellStart"/>
      <w:r>
        <w:t>dysem</w:t>
      </w:r>
      <w:proofErr w:type="spellEnd"/>
      <w:r>
        <w:t xml:space="preserve"> Fall die </w:t>
      </w:r>
      <w:proofErr w:type="spellStart"/>
      <w:r>
        <w:t>arth</w:t>
      </w:r>
      <w:proofErr w:type="spellEnd"/>
      <w:r>
        <w:t xml:space="preserve"> und </w:t>
      </w:r>
      <w:proofErr w:type="spellStart"/>
      <w:r>
        <w:t>eygenschafft</w:t>
      </w:r>
      <w:proofErr w:type="spellEnd"/>
      <w:r>
        <w:t xml:space="preserve"> </w:t>
      </w:r>
      <w:proofErr w:type="spellStart"/>
      <w:r>
        <w:t>obgemelter</w:t>
      </w:r>
      <w:proofErr w:type="spellEnd"/>
      <w:r>
        <w:t xml:space="preserve"> </w:t>
      </w:r>
      <w:proofErr w:type="spellStart"/>
      <w:r>
        <w:t>geseng</w:t>
      </w:r>
      <w:proofErr w:type="spellEnd"/>
      <w:r>
        <w:t xml:space="preserve">, das </w:t>
      </w:r>
      <w:proofErr w:type="spellStart"/>
      <w:r>
        <w:t>ym</w:t>
      </w:r>
      <w:proofErr w:type="spellEnd"/>
      <w:r>
        <w:t xml:space="preserve"> ersten </w:t>
      </w:r>
      <w:proofErr w:type="spellStart"/>
      <w:r>
        <w:t>gesetz</w:t>
      </w:r>
      <w:proofErr w:type="spellEnd"/>
      <w:r>
        <w:t xml:space="preserve"> des </w:t>
      </w:r>
      <w:proofErr w:type="spellStart"/>
      <w:r>
        <w:t>gemeynen</w:t>
      </w:r>
      <w:proofErr w:type="spellEnd"/>
      <w:r>
        <w:t xml:space="preserve"> </w:t>
      </w:r>
      <w:proofErr w:type="spellStart"/>
      <w:r>
        <w:t>heylgen</w:t>
      </w:r>
      <w:proofErr w:type="spellEnd"/>
      <w:r>
        <w:t xml:space="preserve"> </w:t>
      </w:r>
      <w:proofErr w:type="spellStart"/>
      <w:r>
        <w:t>lieds</w:t>
      </w:r>
      <w:proofErr w:type="spellEnd"/>
      <w:r>
        <w:t xml:space="preserve"> etliche </w:t>
      </w:r>
      <w:proofErr w:type="spellStart"/>
      <w:r>
        <w:t>wort</w:t>
      </w:r>
      <w:proofErr w:type="spellEnd"/>
      <w:r>
        <w:t xml:space="preserve"> </w:t>
      </w:r>
      <w:proofErr w:type="spellStart"/>
      <w:r>
        <w:t>untherlassen</w:t>
      </w:r>
      <w:proofErr w:type="spellEnd"/>
      <w:r>
        <w:t xml:space="preserve">, </w:t>
      </w:r>
      <w:proofErr w:type="spellStart"/>
      <w:r>
        <w:t>unnd</w:t>
      </w:r>
      <w:proofErr w:type="spellEnd"/>
      <w:r>
        <w:t xml:space="preserve"> an derselben </w:t>
      </w:r>
      <w:proofErr w:type="spellStart"/>
      <w:r>
        <w:t>stadt</w:t>
      </w:r>
      <w:proofErr w:type="spellEnd"/>
      <w:r>
        <w:t xml:space="preserve"> andere </w:t>
      </w:r>
      <w:proofErr w:type="spellStart"/>
      <w:r>
        <w:t>wörterr</w:t>
      </w:r>
      <w:proofErr w:type="spellEnd"/>
      <w:r>
        <w:t xml:space="preserve"> gebraucht werden, wie alles hernach funden und vermerkt werden mag.</w:t>
      </w:r>
    </w:p>
    <w:p w14:paraId="4604DFA8" w14:textId="77777777" w:rsidR="009B1618" w:rsidRDefault="009B1618" w:rsidP="006118C3">
      <w:pPr>
        <w:pStyle w:val="berschrift2"/>
      </w:pPr>
      <w:r>
        <w:rPr>
          <w:rStyle w:val="Fett"/>
        </w:rPr>
        <w:t>a. Von Simon und Juda.</w:t>
      </w:r>
    </w:p>
    <w:p w14:paraId="44051855" w14:textId="77777777" w:rsidR="009B1618" w:rsidRDefault="009B1618" w:rsidP="009B1618">
      <w:pPr>
        <w:pStyle w:val="StandardWeb"/>
      </w:pPr>
      <w:r>
        <w:t>1. In Simone und Juda</w:t>
      </w:r>
      <w:r>
        <w:br/>
        <w:t xml:space="preserve">apostolischer </w:t>
      </w:r>
      <w:proofErr w:type="spellStart"/>
      <w:r>
        <w:t>czyr</w:t>
      </w:r>
      <w:proofErr w:type="spellEnd"/>
      <w:r>
        <w:t>,</w:t>
      </w:r>
      <w:r>
        <w:br/>
      </w:r>
      <w:proofErr w:type="spellStart"/>
      <w:r>
        <w:t>unn</w:t>
      </w:r>
      <w:proofErr w:type="spellEnd"/>
      <w:r>
        <w:t xml:space="preserve"> andern </w:t>
      </w:r>
      <w:proofErr w:type="spellStart"/>
      <w:r>
        <w:t>heylgen</w:t>
      </w:r>
      <w:proofErr w:type="spellEnd"/>
      <w:r>
        <w:t xml:space="preserve"> schare</w:t>
      </w:r>
      <w:r>
        <w:br/>
        <w:t>o Gott dich loben wir.</w:t>
      </w:r>
      <w:r>
        <w:br/>
      </w:r>
      <w:proofErr w:type="spellStart"/>
      <w:r>
        <w:t>Keyn</w:t>
      </w:r>
      <w:proofErr w:type="spellEnd"/>
      <w:r>
        <w:t xml:space="preserve"> </w:t>
      </w:r>
      <w:proofErr w:type="spellStart"/>
      <w:r>
        <w:t>aug</w:t>
      </w:r>
      <w:proofErr w:type="spellEnd"/>
      <w:r>
        <w:t xml:space="preserve"> </w:t>
      </w:r>
      <w:proofErr w:type="spellStart"/>
      <w:r>
        <w:t>gesah</w:t>
      </w:r>
      <w:proofErr w:type="spellEnd"/>
      <w:r>
        <w:t xml:space="preserve"> noch </w:t>
      </w:r>
      <w:proofErr w:type="spellStart"/>
      <w:r>
        <w:t>ny</w:t>
      </w:r>
      <w:proofErr w:type="spellEnd"/>
      <w:r>
        <w:t>,</w:t>
      </w:r>
      <w:r>
        <w:br/>
      </w:r>
      <w:proofErr w:type="spellStart"/>
      <w:r>
        <w:t>ynnß</w:t>
      </w:r>
      <w:proofErr w:type="spellEnd"/>
      <w:r>
        <w:t xml:space="preserve"> </w:t>
      </w:r>
      <w:proofErr w:type="spellStart"/>
      <w:r>
        <w:t>ohr</w:t>
      </w:r>
      <w:proofErr w:type="spellEnd"/>
      <w:r>
        <w:t xml:space="preserve"> noch </w:t>
      </w:r>
      <w:proofErr w:type="spellStart"/>
      <w:r>
        <w:t>hertz</w:t>
      </w:r>
      <w:proofErr w:type="spellEnd"/>
      <w:r>
        <w:t xml:space="preserve"> </w:t>
      </w:r>
      <w:proofErr w:type="spellStart"/>
      <w:r>
        <w:t>nit</w:t>
      </w:r>
      <w:proofErr w:type="spellEnd"/>
      <w:r>
        <w:t xml:space="preserve"> </w:t>
      </w:r>
      <w:proofErr w:type="spellStart"/>
      <w:r>
        <w:t>kumen</w:t>
      </w:r>
      <w:proofErr w:type="spellEnd"/>
      <w:r>
        <w:t>,</w:t>
      </w:r>
      <w:r>
        <w:br/>
        <w:t xml:space="preserve">was du </w:t>
      </w:r>
      <w:proofErr w:type="spellStart"/>
      <w:r>
        <w:t>bereytst</w:t>
      </w:r>
      <w:proofErr w:type="spellEnd"/>
      <w:r>
        <w:t xml:space="preserve"> für </w:t>
      </w:r>
      <w:proofErr w:type="spellStart"/>
      <w:r>
        <w:t>dy</w:t>
      </w:r>
      <w:proofErr w:type="spellEnd"/>
      <w:r>
        <w:t>,</w:t>
      </w:r>
      <w:r>
        <w:br/>
        <w:t xml:space="preserve">so dich von </w:t>
      </w:r>
      <w:proofErr w:type="spellStart"/>
      <w:r>
        <w:t>gantzem</w:t>
      </w:r>
      <w:proofErr w:type="spellEnd"/>
      <w:r>
        <w:t xml:space="preserve"> </w:t>
      </w:r>
      <w:proofErr w:type="spellStart"/>
      <w:r>
        <w:t>hertzen</w:t>
      </w:r>
      <w:proofErr w:type="spellEnd"/>
      <w:r>
        <w:t xml:space="preserve"> liebten </w:t>
      </w:r>
      <w:proofErr w:type="spellStart"/>
      <w:r>
        <w:t>hy</w:t>
      </w:r>
      <w:proofErr w:type="spellEnd"/>
      <w:r>
        <w:t>.</w:t>
      </w:r>
    </w:p>
    <w:p w14:paraId="128348BA" w14:textId="77777777" w:rsidR="009B1618" w:rsidRDefault="009B1618" w:rsidP="009B1618">
      <w:pPr>
        <w:pStyle w:val="StandardWeb"/>
      </w:pPr>
      <w:r>
        <w:t xml:space="preserve">Nota. </w:t>
      </w:r>
      <w:proofErr w:type="spellStart"/>
      <w:r>
        <w:t>Hierauff</w:t>
      </w:r>
      <w:proofErr w:type="spellEnd"/>
      <w:r>
        <w:t xml:space="preserve"> mögen </w:t>
      </w:r>
      <w:proofErr w:type="spellStart"/>
      <w:r>
        <w:t>weyters</w:t>
      </w:r>
      <w:proofErr w:type="spellEnd"/>
      <w:r>
        <w:t xml:space="preserve"> gesungen werden das ander, dritt, viert </w:t>
      </w:r>
      <w:proofErr w:type="spellStart"/>
      <w:r>
        <w:t>unn</w:t>
      </w:r>
      <w:proofErr w:type="spellEnd"/>
      <w:r>
        <w:t xml:space="preserve"> </w:t>
      </w:r>
      <w:proofErr w:type="spellStart"/>
      <w:r>
        <w:t>fünfft</w:t>
      </w:r>
      <w:proofErr w:type="spellEnd"/>
      <w:r>
        <w:t xml:space="preserve"> </w:t>
      </w:r>
      <w:proofErr w:type="spellStart"/>
      <w:r>
        <w:t>gesetz</w:t>
      </w:r>
      <w:proofErr w:type="spellEnd"/>
      <w:r>
        <w:t xml:space="preserve"> des </w:t>
      </w:r>
      <w:proofErr w:type="spellStart"/>
      <w:r>
        <w:t>vorgenden</w:t>
      </w:r>
      <w:proofErr w:type="spellEnd"/>
      <w:r>
        <w:t xml:space="preserve"> </w:t>
      </w:r>
      <w:proofErr w:type="spellStart"/>
      <w:r>
        <w:t>lieds</w:t>
      </w:r>
      <w:proofErr w:type="spellEnd"/>
      <w:r>
        <w:t xml:space="preserve"> von den </w:t>
      </w:r>
      <w:proofErr w:type="spellStart"/>
      <w:r>
        <w:t>heylgen</w:t>
      </w:r>
      <w:proofErr w:type="spellEnd"/>
      <w:r>
        <w:t xml:space="preserve"> </w:t>
      </w:r>
      <w:proofErr w:type="spellStart"/>
      <w:r>
        <w:t>yn</w:t>
      </w:r>
      <w:proofErr w:type="spellEnd"/>
      <w:r>
        <w:t xml:space="preserve"> </w:t>
      </w:r>
      <w:proofErr w:type="spellStart"/>
      <w:r>
        <w:t>gemeyn</w:t>
      </w:r>
      <w:proofErr w:type="spellEnd"/>
      <w:r>
        <w:t xml:space="preserve"> gemacht.</w:t>
      </w:r>
    </w:p>
    <w:p w14:paraId="5189C4DC" w14:textId="77777777" w:rsidR="009B1618" w:rsidRDefault="009B1618" w:rsidP="006118C3">
      <w:pPr>
        <w:pStyle w:val="berschrift2"/>
      </w:pPr>
      <w:r>
        <w:rPr>
          <w:rStyle w:val="Fett"/>
        </w:rPr>
        <w:t xml:space="preserve">b. Von </w:t>
      </w:r>
      <w:proofErr w:type="spellStart"/>
      <w:r>
        <w:rPr>
          <w:rStyle w:val="Fett"/>
        </w:rPr>
        <w:t>sant</w:t>
      </w:r>
      <w:proofErr w:type="spellEnd"/>
      <w:r>
        <w:rPr>
          <w:rStyle w:val="Fett"/>
        </w:rPr>
        <w:t xml:space="preserve"> Bartholme.</w:t>
      </w:r>
    </w:p>
    <w:p w14:paraId="2D521C17" w14:textId="77777777" w:rsidR="009B1618" w:rsidRDefault="009B1618" w:rsidP="009B1618">
      <w:pPr>
        <w:pStyle w:val="StandardWeb"/>
      </w:pPr>
      <w:r>
        <w:t xml:space="preserve">Nota: Von S. Bartholme wie oben von </w:t>
      </w:r>
      <w:proofErr w:type="spellStart"/>
      <w:r>
        <w:t>sant</w:t>
      </w:r>
      <w:proofErr w:type="spellEnd"/>
      <w:r>
        <w:t xml:space="preserve"> Simon und Juda geschrieben ist, also </w:t>
      </w:r>
      <w:proofErr w:type="spellStart"/>
      <w:r>
        <w:t>anfahendt</w:t>
      </w:r>
      <w:proofErr w:type="spellEnd"/>
      <w:r>
        <w:t>:</w:t>
      </w:r>
    </w:p>
    <w:p w14:paraId="420C74F9" w14:textId="77777777" w:rsidR="009B1618" w:rsidRDefault="009B1618" w:rsidP="009B1618">
      <w:pPr>
        <w:pStyle w:val="StandardWeb"/>
      </w:pPr>
      <w:r>
        <w:t xml:space="preserve">1. In </w:t>
      </w:r>
      <w:proofErr w:type="spellStart"/>
      <w:r>
        <w:t>sant</w:t>
      </w:r>
      <w:proofErr w:type="spellEnd"/>
      <w:r>
        <w:t xml:space="preserve"> </w:t>
      </w:r>
      <w:proofErr w:type="spellStart"/>
      <w:r>
        <w:t>Bartholomeo</w:t>
      </w:r>
      <w:proofErr w:type="spellEnd"/>
      <w:r>
        <w:br/>
        <w:t xml:space="preserve">apostolischer </w:t>
      </w:r>
      <w:proofErr w:type="spellStart"/>
      <w:r>
        <w:t>czyr</w:t>
      </w:r>
      <w:proofErr w:type="spellEnd"/>
      <w:r>
        <w:t xml:space="preserve"> u .s . w.</w:t>
      </w:r>
    </w:p>
    <w:p w14:paraId="72F04D65" w14:textId="77777777" w:rsidR="009B1618" w:rsidRDefault="009B1618" w:rsidP="006118C3">
      <w:pPr>
        <w:pStyle w:val="berschrift2"/>
      </w:pPr>
      <w:r>
        <w:rPr>
          <w:rStyle w:val="Fett"/>
        </w:rPr>
        <w:t xml:space="preserve">c. Von </w:t>
      </w:r>
      <w:proofErr w:type="spellStart"/>
      <w:r>
        <w:rPr>
          <w:rStyle w:val="Fett"/>
        </w:rPr>
        <w:t>sant</w:t>
      </w:r>
      <w:proofErr w:type="spellEnd"/>
      <w:r>
        <w:rPr>
          <w:rStyle w:val="Fett"/>
        </w:rPr>
        <w:t xml:space="preserve"> Peter.</w:t>
      </w:r>
    </w:p>
    <w:p w14:paraId="07D60CD6" w14:textId="77777777" w:rsidR="009B1618" w:rsidRDefault="009B1618" w:rsidP="009B1618">
      <w:pPr>
        <w:pStyle w:val="StandardWeb"/>
      </w:pPr>
      <w:r>
        <w:t xml:space="preserve">1. O Herr den </w:t>
      </w:r>
      <w:proofErr w:type="spellStart"/>
      <w:r>
        <w:t>heylgen</w:t>
      </w:r>
      <w:proofErr w:type="spellEnd"/>
      <w:r>
        <w:t xml:space="preserve"> Petrum</w:t>
      </w:r>
      <w:r>
        <w:br/>
        <w:t>du hoch begnadet host,</w:t>
      </w:r>
      <w:r>
        <w:br/>
      </w:r>
      <w:proofErr w:type="spellStart"/>
      <w:r>
        <w:t>erwelt</w:t>
      </w:r>
      <w:proofErr w:type="spellEnd"/>
      <w:r>
        <w:t xml:space="preserve"> zu </w:t>
      </w:r>
      <w:proofErr w:type="spellStart"/>
      <w:r>
        <w:t>eym</w:t>
      </w:r>
      <w:proofErr w:type="spellEnd"/>
      <w:r>
        <w:t xml:space="preserve"> </w:t>
      </w:r>
      <w:proofErr w:type="spellStart"/>
      <w:r>
        <w:t>apostel</w:t>
      </w:r>
      <w:proofErr w:type="spellEnd"/>
      <w:r>
        <w:t>,</w:t>
      </w:r>
      <w:r>
        <w:br/>
        <w:t xml:space="preserve">von schwerem fall </w:t>
      </w:r>
      <w:proofErr w:type="spellStart"/>
      <w:r>
        <w:t>erlost</w:t>
      </w:r>
      <w:proofErr w:type="spellEnd"/>
      <w:r>
        <w:t>,</w:t>
      </w:r>
      <w:r>
        <w:br/>
        <w:t xml:space="preserve">Den </w:t>
      </w:r>
      <w:proofErr w:type="spellStart"/>
      <w:r>
        <w:t>felser</w:t>
      </w:r>
      <w:proofErr w:type="spellEnd"/>
      <w:r>
        <w:t xml:space="preserve"> </w:t>
      </w:r>
      <w:proofErr w:type="spellStart"/>
      <w:r>
        <w:t>yhn</w:t>
      </w:r>
      <w:proofErr w:type="spellEnd"/>
      <w:r>
        <w:t xml:space="preserve"> genennt,</w:t>
      </w:r>
      <w:r>
        <w:br/>
        <w:t xml:space="preserve">da er dich </w:t>
      </w:r>
      <w:proofErr w:type="spellStart"/>
      <w:r>
        <w:t>gottes</w:t>
      </w:r>
      <w:proofErr w:type="spellEnd"/>
      <w:r>
        <w:t xml:space="preserve"> </w:t>
      </w:r>
      <w:proofErr w:type="spellStart"/>
      <w:r>
        <w:t>Sone</w:t>
      </w:r>
      <w:proofErr w:type="spellEnd"/>
      <w:r>
        <w:br/>
      </w:r>
      <w:proofErr w:type="spellStart"/>
      <w:r>
        <w:t>auß</w:t>
      </w:r>
      <w:proofErr w:type="spellEnd"/>
      <w:r>
        <w:t xml:space="preserve"> </w:t>
      </w:r>
      <w:proofErr w:type="spellStart"/>
      <w:r>
        <w:t>vatters</w:t>
      </w:r>
      <w:proofErr w:type="spellEnd"/>
      <w:r>
        <w:t xml:space="preserve"> </w:t>
      </w:r>
      <w:proofErr w:type="spellStart"/>
      <w:r>
        <w:t>geyst</w:t>
      </w:r>
      <w:proofErr w:type="spellEnd"/>
      <w:r>
        <w:t xml:space="preserve"> erkennt,</w:t>
      </w:r>
      <w:r>
        <w:br/>
      </w:r>
      <w:proofErr w:type="spellStart"/>
      <w:r>
        <w:t>deyn</w:t>
      </w:r>
      <w:proofErr w:type="spellEnd"/>
      <w:r>
        <w:t xml:space="preserve"> schaff </w:t>
      </w:r>
      <w:proofErr w:type="spellStart"/>
      <w:r>
        <w:t>yhn</w:t>
      </w:r>
      <w:proofErr w:type="spellEnd"/>
      <w:r>
        <w:t xml:space="preserve"> lieb </w:t>
      </w:r>
      <w:proofErr w:type="spellStart"/>
      <w:r>
        <w:t>czu</w:t>
      </w:r>
      <w:proofErr w:type="spellEnd"/>
      <w:r>
        <w:t xml:space="preserve"> weiden hast </w:t>
      </w:r>
      <w:proofErr w:type="spellStart"/>
      <w:r>
        <w:t>gesenndt</w:t>
      </w:r>
      <w:proofErr w:type="spellEnd"/>
      <w:r>
        <w:t>.</w:t>
      </w:r>
    </w:p>
    <w:p w14:paraId="39B72C02" w14:textId="77777777" w:rsidR="009B1618" w:rsidRDefault="009B1618" w:rsidP="009B1618">
      <w:pPr>
        <w:pStyle w:val="StandardWeb"/>
      </w:pPr>
      <w:r>
        <w:t xml:space="preserve">2. In </w:t>
      </w:r>
      <w:proofErr w:type="spellStart"/>
      <w:r>
        <w:t>dysem</w:t>
      </w:r>
      <w:proofErr w:type="spellEnd"/>
      <w:r>
        <w:t xml:space="preserve"> </w:t>
      </w:r>
      <w:proofErr w:type="spellStart"/>
      <w:r>
        <w:t>selgen</w:t>
      </w:r>
      <w:proofErr w:type="spellEnd"/>
      <w:r>
        <w:t xml:space="preserve"> Petro</w:t>
      </w:r>
      <w:r>
        <w:br/>
      </w:r>
      <w:proofErr w:type="spellStart"/>
      <w:r>
        <w:t>unnd</w:t>
      </w:r>
      <w:proofErr w:type="spellEnd"/>
      <w:r>
        <w:t xml:space="preserve"> allen </w:t>
      </w:r>
      <w:proofErr w:type="spellStart"/>
      <w:r>
        <w:t>heylgen</w:t>
      </w:r>
      <w:proofErr w:type="spellEnd"/>
      <w:r>
        <w:t xml:space="preserve"> klar</w:t>
      </w:r>
      <w:r>
        <w:br/>
        <w:t>Herr Gott thun wir dich loben</w:t>
      </w:r>
      <w:r>
        <w:br/>
      </w:r>
      <w:proofErr w:type="spellStart"/>
      <w:r>
        <w:t>miit</w:t>
      </w:r>
      <w:proofErr w:type="spellEnd"/>
      <w:r>
        <w:t xml:space="preserve"> </w:t>
      </w:r>
      <w:proofErr w:type="spellStart"/>
      <w:r>
        <w:t>Christenlicher</w:t>
      </w:r>
      <w:proofErr w:type="spellEnd"/>
      <w:r>
        <w:t xml:space="preserve"> schar.</w:t>
      </w:r>
      <w:r>
        <w:br/>
        <w:t xml:space="preserve">Kein </w:t>
      </w:r>
      <w:proofErr w:type="spellStart"/>
      <w:r>
        <w:t>aug</w:t>
      </w:r>
      <w:proofErr w:type="spellEnd"/>
      <w:r>
        <w:t xml:space="preserve"> </w:t>
      </w:r>
      <w:proofErr w:type="spellStart"/>
      <w:r>
        <w:t>gesah</w:t>
      </w:r>
      <w:proofErr w:type="spellEnd"/>
      <w:r>
        <w:t xml:space="preserve"> noch </w:t>
      </w:r>
      <w:proofErr w:type="spellStart"/>
      <w:r>
        <w:t>ny</w:t>
      </w:r>
      <w:proofErr w:type="spellEnd"/>
      <w:r>
        <w:t xml:space="preserve"> u. s. w.</w:t>
      </w:r>
    </w:p>
    <w:p w14:paraId="43202065" w14:textId="77777777" w:rsidR="009B1618" w:rsidRDefault="009B1618" w:rsidP="009B1618">
      <w:pPr>
        <w:pStyle w:val="StandardWeb"/>
      </w:pPr>
      <w:r>
        <w:t xml:space="preserve">Nota. </w:t>
      </w:r>
      <w:proofErr w:type="spellStart"/>
      <w:r>
        <w:t>Auff</w:t>
      </w:r>
      <w:proofErr w:type="spellEnd"/>
      <w:r>
        <w:t xml:space="preserve"> diß </w:t>
      </w:r>
      <w:proofErr w:type="spellStart"/>
      <w:r>
        <w:t>obstend</w:t>
      </w:r>
      <w:proofErr w:type="spellEnd"/>
      <w:r>
        <w:t xml:space="preserve"> </w:t>
      </w:r>
      <w:proofErr w:type="spellStart"/>
      <w:r>
        <w:t>annder</w:t>
      </w:r>
      <w:proofErr w:type="spellEnd"/>
      <w:r>
        <w:t xml:space="preserve"> </w:t>
      </w:r>
      <w:proofErr w:type="spellStart"/>
      <w:r>
        <w:t>gesetz</w:t>
      </w:r>
      <w:proofErr w:type="spellEnd"/>
      <w:r>
        <w:t xml:space="preserve"> von </w:t>
      </w:r>
      <w:proofErr w:type="spellStart"/>
      <w:r>
        <w:t>sant</w:t>
      </w:r>
      <w:proofErr w:type="spellEnd"/>
      <w:r>
        <w:t xml:space="preserve"> Peter </w:t>
      </w:r>
      <w:proofErr w:type="spellStart"/>
      <w:r>
        <w:t>sol</w:t>
      </w:r>
      <w:proofErr w:type="spellEnd"/>
      <w:r>
        <w:t xml:space="preserve"> </w:t>
      </w:r>
      <w:proofErr w:type="spellStart"/>
      <w:r>
        <w:t>weytter</w:t>
      </w:r>
      <w:proofErr w:type="spellEnd"/>
      <w:r>
        <w:t xml:space="preserve"> gesungen werden das ander, das dritt, </w:t>
      </w:r>
      <w:proofErr w:type="spellStart"/>
      <w:r>
        <w:t>vierdt</w:t>
      </w:r>
      <w:proofErr w:type="spellEnd"/>
      <w:r>
        <w:t xml:space="preserve"> und fünft </w:t>
      </w:r>
      <w:proofErr w:type="spellStart"/>
      <w:r>
        <w:t>gesetz</w:t>
      </w:r>
      <w:proofErr w:type="spellEnd"/>
      <w:r>
        <w:t xml:space="preserve"> des vorgeschrieben </w:t>
      </w:r>
      <w:proofErr w:type="spellStart"/>
      <w:r>
        <w:t>lieds</w:t>
      </w:r>
      <w:proofErr w:type="spellEnd"/>
      <w:r>
        <w:t xml:space="preserve"> von den </w:t>
      </w:r>
      <w:proofErr w:type="spellStart"/>
      <w:r>
        <w:t>heylgen</w:t>
      </w:r>
      <w:proofErr w:type="spellEnd"/>
      <w:r>
        <w:t xml:space="preserve"> </w:t>
      </w:r>
      <w:proofErr w:type="spellStart"/>
      <w:r>
        <w:t>yn</w:t>
      </w:r>
      <w:proofErr w:type="spellEnd"/>
      <w:r>
        <w:t xml:space="preserve"> </w:t>
      </w:r>
      <w:proofErr w:type="spellStart"/>
      <w:r>
        <w:t>gemeyn</w:t>
      </w:r>
      <w:proofErr w:type="spellEnd"/>
      <w:r>
        <w:t xml:space="preserve"> gemacht.</w:t>
      </w:r>
    </w:p>
    <w:p w14:paraId="42878A19" w14:textId="77777777" w:rsidR="009B1618" w:rsidRDefault="009B1618" w:rsidP="006118C3">
      <w:pPr>
        <w:pStyle w:val="berschrift2"/>
      </w:pPr>
      <w:r>
        <w:rPr>
          <w:rStyle w:val="Fett"/>
        </w:rPr>
        <w:t xml:space="preserve">d. Von </w:t>
      </w:r>
      <w:proofErr w:type="spellStart"/>
      <w:r>
        <w:rPr>
          <w:rStyle w:val="Fett"/>
        </w:rPr>
        <w:t>sant</w:t>
      </w:r>
      <w:proofErr w:type="spellEnd"/>
      <w:r>
        <w:rPr>
          <w:rStyle w:val="Fett"/>
        </w:rPr>
        <w:t xml:space="preserve"> Andreas</w:t>
      </w:r>
    </w:p>
    <w:p w14:paraId="64C9BEE4" w14:textId="77777777" w:rsidR="009B1618" w:rsidRDefault="009B1618" w:rsidP="009B1618">
      <w:pPr>
        <w:pStyle w:val="StandardWeb"/>
      </w:pPr>
      <w:r>
        <w:t>1. O Herr du hast Andream,</w:t>
      </w:r>
      <w:r>
        <w:br/>
        <w:t xml:space="preserve">der Petri </w:t>
      </w:r>
      <w:proofErr w:type="spellStart"/>
      <w:r>
        <w:t>bruder</w:t>
      </w:r>
      <w:proofErr w:type="spellEnd"/>
      <w:r>
        <w:t xml:space="preserve"> was,</w:t>
      </w:r>
      <w:r>
        <w:br/>
        <w:t xml:space="preserve">vom </w:t>
      </w:r>
      <w:proofErr w:type="spellStart"/>
      <w:r>
        <w:t>fischer</w:t>
      </w:r>
      <w:proofErr w:type="spellEnd"/>
      <w:r>
        <w:t xml:space="preserve"> </w:t>
      </w:r>
      <w:proofErr w:type="spellStart"/>
      <w:r>
        <w:t>standt</w:t>
      </w:r>
      <w:proofErr w:type="spellEnd"/>
      <w:r>
        <w:t xml:space="preserve"> erfordert,</w:t>
      </w:r>
      <w:r>
        <w:br/>
        <w:t xml:space="preserve">das er </w:t>
      </w:r>
      <w:proofErr w:type="spellStart"/>
      <w:r>
        <w:t>seyns</w:t>
      </w:r>
      <w:proofErr w:type="spellEnd"/>
      <w:r>
        <w:t xml:space="preserve"> netz vergaß,</w:t>
      </w:r>
      <w:r>
        <w:br/>
        <w:t xml:space="preserve">Und folgt dir nach </w:t>
      </w:r>
      <w:proofErr w:type="spellStart"/>
      <w:r>
        <w:t>behendt</w:t>
      </w:r>
      <w:proofErr w:type="spellEnd"/>
      <w:r>
        <w:t>,</w:t>
      </w:r>
      <w:r>
        <w:br/>
        <w:t xml:space="preserve">denn </w:t>
      </w:r>
      <w:proofErr w:type="spellStart"/>
      <w:r>
        <w:t>czu</w:t>
      </w:r>
      <w:proofErr w:type="spellEnd"/>
      <w:r>
        <w:t xml:space="preserve"> der </w:t>
      </w:r>
      <w:proofErr w:type="spellStart"/>
      <w:r>
        <w:t>menschen</w:t>
      </w:r>
      <w:proofErr w:type="spellEnd"/>
      <w:r>
        <w:t xml:space="preserve"> </w:t>
      </w:r>
      <w:proofErr w:type="spellStart"/>
      <w:r>
        <w:t>fischer</w:t>
      </w:r>
      <w:proofErr w:type="spellEnd"/>
      <w:r>
        <w:br/>
        <w:t xml:space="preserve">hast du sie </w:t>
      </w:r>
      <w:proofErr w:type="spellStart"/>
      <w:r>
        <w:t>bed</w:t>
      </w:r>
      <w:proofErr w:type="spellEnd"/>
      <w:r>
        <w:t xml:space="preserve"> </w:t>
      </w:r>
      <w:proofErr w:type="spellStart"/>
      <w:r>
        <w:t>erkent</w:t>
      </w:r>
      <w:proofErr w:type="spellEnd"/>
      <w:r>
        <w:t>,</w:t>
      </w:r>
      <w:r>
        <w:br/>
      </w:r>
      <w:proofErr w:type="spellStart"/>
      <w:r>
        <w:t>deym</w:t>
      </w:r>
      <w:proofErr w:type="spellEnd"/>
      <w:r>
        <w:t xml:space="preserve"> </w:t>
      </w:r>
      <w:proofErr w:type="spellStart"/>
      <w:r>
        <w:t>wort</w:t>
      </w:r>
      <w:proofErr w:type="spellEnd"/>
      <w:r>
        <w:t xml:space="preserve"> sich willig haben nach </w:t>
      </w:r>
      <w:proofErr w:type="spellStart"/>
      <w:r>
        <w:t>gewendt</w:t>
      </w:r>
      <w:proofErr w:type="spellEnd"/>
      <w:r>
        <w:t>.</w:t>
      </w:r>
    </w:p>
    <w:p w14:paraId="2AAD1A8E" w14:textId="77777777" w:rsidR="009B1618" w:rsidRDefault="009B1618" w:rsidP="009B1618">
      <w:pPr>
        <w:pStyle w:val="StandardWeb"/>
      </w:pPr>
      <w:r>
        <w:t xml:space="preserve">2. In diesem </w:t>
      </w:r>
      <w:proofErr w:type="spellStart"/>
      <w:r>
        <w:t>sant</w:t>
      </w:r>
      <w:proofErr w:type="spellEnd"/>
      <w:r>
        <w:t xml:space="preserve"> Andrea</w:t>
      </w:r>
      <w:r>
        <w:br/>
      </w:r>
      <w:proofErr w:type="spellStart"/>
      <w:r>
        <w:t>unnd</w:t>
      </w:r>
      <w:proofErr w:type="spellEnd"/>
      <w:r>
        <w:t xml:space="preserve"> andern </w:t>
      </w:r>
      <w:proofErr w:type="spellStart"/>
      <w:r>
        <w:t>heylgen</w:t>
      </w:r>
      <w:proofErr w:type="spellEnd"/>
      <w:r>
        <w:t xml:space="preserve"> klar u. s. w.</w:t>
      </w:r>
    </w:p>
    <w:p w14:paraId="4DE07860" w14:textId="77777777" w:rsidR="009B1618" w:rsidRDefault="009B1618" w:rsidP="009B1618">
      <w:pPr>
        <w:pStyle w:val="StandardWeb"/>
      </w:pPr>
      <w:r>
        <w:t xml:space="preserve">wie oben </w:t>
      </w:r>
      <w:proofErr w:type="spellStart"/>
      <w:r>
        <w:t>ym</w:t>
      </w:r>
      <w:proofErr w:type="spellEnd"/>
      <w:r>
        <w:t xml:space="preserve"> andern </w:t>
      </w:r>
      <w:proofErr w:type="spellStart"/>
      <w:r>
        <w:t>gesetz</w:t>
      </w:r>
      <w:proofErr w:type="spellEnd"/>
      <w:r>
        <w:t xml:space="preserve"> von </w:t>
      </w:r>
      <w:proofErr w:type="spellStart"/>
      <w:r>
        <w:t>sant</w:t>
      </w:r>
      <w:proofErr w:type="spellEnd"/>
      <w:r>
        <w:t xml:space="preserve"> Peter und dem Nota darnach </w:t>
      </w:r>
      <w:proofErr w:type="spellStart"/>
      <w:r>
        <w:t>gemelt</w:t>
      </w:r>
      <w:proofErr w:type="spellEnd"/>
      <w:r>
        <w:t xml:space="preserve"> ist.</w:t>
      </w:r>
    </w:p>
    <w:p w14:paraId="3776DCF5" w14:textId="77777777" w:rsidR="009B1618" w:rsidRDefault="009B1618" w:rsidP="006118C3">
      <w:pPr>
        <w:pStyle w:val="berschrift2"/>
      </w:pPr>
      <w:r>
        <w:rPr>
          <w:rStyle w:val="Fett"/>
        </w:rPr>
        <w:t xml:space="preserve">e. Von </w:t>
      </w:r>
      <w:proofErr w:type="spellStart"/>
      <w:r>
        <w:rPr>
          <w:rStyle w:val="Fett"/>
        </w:rPr>
        <w:t>sant</w:t>
      </w:r>
      <w:proofErr w:type="spellEnd"/>
      <w:r>
        <w:rPr>
          <w:rStyle w:val="Fett"/>
        </w:rPr>
        <w:t xml:space="preserve"> Paul.</w:t>
      </w:r>
    </w:p>
    <w:p w14:paraId="660773ED" w14:textId="77777777" w:rsidR="009B1618" w:rsidRDefault="009B1618" w:rsidP="009B1618">
      <w:pPr>
        <w:pStyle w:val="StandardWeb"/>
      </w:pPr>
      <w:r>
        <w:t xml:space="preserve">1. Herr </w:t>
      </w:r>
      <w:proofErr w:type="spellStart"/>
      <w:r>
        <w:t>deyn</w:t>
      </w:r>
      <w:proofErr w:type="spellEnd"/>
      <w:r>
        <w:t xml:space="preserve"> </w:t>
      </w:r>
      <w:proofErr w:type="spellStart"/>
      <w:r>
        <w:t>verfolger</w:t>
      </w:r>
      <w:proofErr w:type="spellEnd"/>
      <w:r>
        <w:t xml:space="preserve"> Saulus,</w:t>
      </w:r>
      <w:r>
        <w:br/>
        <w:t xml:space="preserve">der dir </w:t>
      </w:r>
      <w:proofErr w:type="spellStart"/>
      <w:r>
        <w:t>unglaubig</w:t>
      </w:r>
      <w:proofErr w:type="spellEnd"/>
      <w:r>
        <w:t xml:space="preserve"> was,</w:t>
      </w:r>
      <w:r>
        <w:br/>
        <w:t xml:space="preserve">vom </w:t>
      </w:r>
      <w:proofErr w:type="spellStart"/>
      <w:r>
        <w:t>geyst</w:t>
      </w:r>
      <w:proofErr w:type="spellEnd"/>
      <w:r>
        <w:t xml:space="preserve"> genennet Paulus,</w:t>
      </w:r>
      <w:r>
        <w:br/>
      </w:r>
      <w:proofErr w:type="spellStart"/>
      <w:r>
        <w:t>deyn</w:t>
      </w:r>
      <w:proofErr w:type="spellEnd"/>
      <w:r>
        <w:t xml:space="preserve"> </w:t>
      </w:r>
      <w:proofErr w:type="spellStart"/>
      <w:r>
        <w:t>auserweltes</w:t>
      </w:r>
      <w:proofErr w:type="spellEnd"/>
      <w:r>
        <w:t xml:space="preserve"> fass.</w:t>
      </w:r>
      <w:r>
        <w:br/>
        <w:t xml:space="preserve">Und wunderlich </w:t>
      </w:r>
      <w:proofErr w:type="spellStart"/>
      <w:r>
        <w:t>bekert</w:t>
      </w:r>
      <w:proofErr w:type="spellEnd"/>
      <w:r>
        <w:t>,</w:t>
      </w:r>
      <w:r>
        <w:br/>
      </w:r>
      <w:proofErr w:type="spellStart"/>
      <w:r>
        <w:t>entzugkt</w:t>
      </w:r>
      <w:proofErr w:type="spellEnd"/>
      <w:r>
        <w:t xml:space="preserve"> </w:t>
      </w:r>
      <w:proofErr w:type="spellStart"/>
      <w:r>
        <w:t>yn</w:t>
      </w:r>
      <w:proofErr w:type="spellEnd"/>
      <w:r>
        <w:t xml:space="preserve"> dritten </w:t>
      </w:r>
      <w:proofErr w:type="spellStart"/>
      <w:r>
        <w:t>hymel</w:t>
      </w:r>
      <w:proofErr w:type="spellEnd"/>
      <w:r>
        <w:t>,</w:t>
      </w:r>
      <w:r>
        <w:br/>
        <w:t xml:space="preserve">da </w:t>
      </w:r>
      <w:proofErr w:type="spellStart"/>
      <w:r>
        <w:t>wardt</w:t>
      </w:r>
      <w:proofErr w:type="spellEnd"/>
      <w:r>
        <w:t xml:space="preserve"> er bald </w:t>
      </w:r>
      <w:proofErr w:type="spellStart"/>
      <w:r>
        <w:t>gelert</w:t>
      </w:r>
      <w:proofErr w:type="spellEnd"/>
      <w:r>
        <w:t>,</w:t>
      </w:r>
      <w:r>
        <w:br/>
      </w:r>
      <w:proofErr w:type="spellStart"/>
      <w:r>
        <w:t>deyn</w:t>
      </w:r>
      <w:proofErr w:type="spellEnd"/>
      <w:r>
        <w:t xml:space="preserve"> </w:t>
      </w:r>
      <w:proofErr w:type="spellStart"/>
      <w:r>
        <w:t>kyrchen</w:t>
      </w:r>
      <w:proofErr w:type="spellEnd"/>
      <w:r>
        <w:t xml:space="preserve"> von den </w:t>
      </w:r>
      <w:proofErr w:type="spellStart"/>
      <w:r>
        <w:t>heyden</w:t>
      </w:r>
      <w:proofErr w:type="spellEnd"/>
      <w:r>
        <w:t xml:space="preserve"> hat </w:t>
      </w:r>
      <w:proofErr w:type="spellStart"/>
      <w:r>
        <w:t>gemert</w:t>
      </w:r>
      <w:proofErr w:type="spellEnd"/>
      <w:r>
        <w:t>.</w:t>
      </w:r>
    </w:p>
    <w:p w14:paraId="46F72B88" w14:textId="77777777" w:rsidR="009B1618" w:rsidRDefault="009B1618" w:rsidP="009B1618">
      <w:pPr>
        <w:pStyle w:val="StandardWeb"/>
      </w:pPr>
      <w:r>
        <w:t xml:space="preserve">2. In </w:t>
      </w:r>
      <w:proofErr w:type="spellStart"/>
      <w:r>
        <w:t>dysem</w:t>
      </w:r>
      <w:proofErr w:type="spellEnd"/>
      <w:r>
        <w:t xml:space="preserve"> </w:t>
      </w:r>
      <w:proofErr w:type="spellStart"/>
      <w:r>
        <w:t>selgen</w:t>
      </w:r>
      <w:proofErr w:type="spellEnd"/>
      <w:r>
        <w:t xml:space="preserve"> Paulo</w:t>
      </w:r>
      <w:r>
        <w:br/>
      </w:r>
      <w:proofErr w:type="spellStart"/>
      <w:r>
        <w:t>unnd</w:t>
      </w:r>
      <w:proofErr w:type="spellEnd"/>
      <w:r>
        <w:t xml:space="preserve"> allen </w:t>
      </w:r>
      <w:proofErr w:type="spellStart"/>
      <w:r>
        <w:t>helygen</w:t>
      </w:r>
      <w:proofErr w:type="spellEnd"/>
      <w:r>
        <w:t xml:space="preserve"> klar. u. s. w. wie bei Petrus.</w:t>
      </w:r>
    </w:p>
    <w:p w14:paraId="134DD17B" w14:textId="77777777" w:rsidR="009B1618" w:rsidRDefault="009B1618" w:rsidP="006118C3">
      <w:pPr>
        <w:pStyle w:val="berschrift2"/>
      </w:pPr>
      <w:r>
        <w:rPr>
          <w:rStyle w:val="Fett"/>
        </w:rPr>
        <w:t xml:space="preserve">f. Von </w:t>
      </w:r>
      <w:proofErr w:type="spellStart"/>
      <w:r>
        <w:rPr>
          <w:rStyle w:val="Fett"/>
        </w:rPr>
        <w:t>sant</w:t>
      </w:r>
      <w:proofErr w:type="spellEnd"/>
      <w:r>
        <w:rPr>
          <w:rStyle w:val="Fett"/>
        </w:rPr>
        <w:t xml:space="preserve"> Johans </w:t>
      </w:r>
      <w:proofErr w:type="spellStart"/>
      <w:r>
        <w:rPr>
          <w:rStyle w:val="Fett"/>
        </w:rPr>
        <w:t>Ewangelist</w:t>
      </w:r>
      <w:proofErr w:type="spellEnd"/>
      <w:r>
        <w:rPr>
          <w:rStyle w:val="Fett"/>
        </w:rPr>
        <w:t>.</w:t>
      </w:r>
    </w:p>
    <w:p w14:paraId="2B6A23B1" w14:textId="77777777" w:rsidR="009B1618" w:rsidRDefault="009B1618" w:rsidP="009B1618">
      <w:pPr>
        <w:pStyle w:val="StandardWeb"/>
      </w:pPr>
      <w:r>
        <w:t xml:space="preserve">1. Johans </w:t>
      </w:r>
      <w:proofErr w:type="spellStart"/>
      <w:r>
        <w:t>Ewangeliste</w:t>
      </w:r>
      <w:proofErr w:type="spellEnd"/>
      <w:r>
        <w:t>,</w:t>
      </w:r>
      <w:r>
        <w:br/>
        <w:t xml:space="preserve">Apostel stands </w:t>
      </w:r>
      <w:proofErr w:type="spellStart"/>
      <w:r>
        <w:t>geert</w:t>
      </w:r>
      <w:proofErr w:type="spellEnd"/>
      <w:r>
        <w:t>,</w:t>
      </w:r>
      <w:r>
        <w:br/>
      </w:r>
      <w:proofErr w:type="spellStart"/>
      <w:r>
        <w:t>vil</w:t>
      </w:r>
      <w:proofErr w:type="spellEnd"/>
      <w:r>
        <w:t xml:space="preserve"> </w:t>
      </w:r>
      <w:proofErr w:type="spellStart"/>
      <w:r>
        <w:t>gots</w:t>
      </w:r>
      <w:proofErr w:type="spellEnd"/>
      <w:r>
        <w:t xml:space="preserve"> </w:t>
      </w:r>
      <w:proofErr w:type="spellStart"/>
      <w:r>
        <w:t>geheymnuß</w:t>
      </w:r>
      <w:proofErr w:type="spellEnd"/>
      <w:r>
        <w:t xml:space="preserve"> </w:t>
      </w:r>
      <w:proofErr w:type="spellStart"/>
      <w:r>
        <w:t>wiste</w:t>
      </w:r>
      <w:proofErr w:type="spellEnd"/>
      <w:r>
        <w:br/>
        <w:t xml:space="preserve">die treulich schrieb und </w:t>
      </w:r>
      <w:proofErr w:type="spellStart"/>
      <w:r>
        <w:t>lert</w:t>
      </w:r>
      <w:proofErr w:type="spellEnd"/>
      <w:r>
        <w:t>.</w:t>
      </w:r>
      <w:r>
        <w:br/>
        <w:t xml:space="preserve">Und </w:t>
      </w:r>
      <w:proofErr w:type="spellStart"/>
      <w:r>
        <w:t>auß</w:t>
      </w:r>
      <w:proofErr w:type="spellEnd"/>
      <w:r>
        <w:t xml:space="preserve"> der </w:t>
      </w:r>
      <w:proofErr w:type="spellStart"/>
      <w:r>
        <w:t>fischer</w:t>
      </w:r>
      <w:proofErr w:type="spellEnd"/>
      <w:r>
        <w:t xml:space="preserve"> </w:t>
      </w:r>
      <w:proofErr w:type="spellStart"/>
      <w:r>
        <w:t>zal</w:t>
      </w:r>
      <w:proofErr w:type="spellEnd"/>
      <w:r>
        <w:br/>
        <w:t xml:space="preserve">hat Christus </w:t>
      </w:r>
      <w:proofErr w:type="spellStart"/>
      <w:r>
        <w:t>yhn</w:t>
      </w:r>
      <w:proofErr w:type="spellEnd"/>
      <w:r>
        <w:t xml:space="preserve"> erfordert</w:t>
      </w:r>
      <w:r>
        <w:br/>
        <w:t xml:space="preserve">zu </w:t>
      </w:r>
      <w:proofErr w:type="spellStart"/>
      <w:r>
        <w:t>diser</w:t>
      </w:r>
      <w:proofErr w:type="spellEnd"/>
      <w:r>
        <w:t xml:space="preserve"> </w:t>
      </w:r>
      <w:proofErr w:type="spellStart"/>
      <w:r>
        <w:t>heylgen</w:t>
      </w:r>
      <w:proofErr w:type="spellEnd"/>
      <w:r>
        <w:t xml:space="preserve"> </w:t>
      </w:r>
      <w:proofErr w:type="spellStart"/>
      <w:r>
        <w:t>wal</w:t>
      </w:r>
      <w:proofErr w:type="spellEnd"/>
      <w:r>
        <w:t>,</w:t>
      </w:r>
      <w:r>
        <w:br/>
        <w:t xml:space="preserve">seyn </w:t>
      </w:r>
      <w:proofErr w:type="spellStart"/>
      <w:r>
        <w:t>Reyne</w:t>
      </w:r>
      <w:proofErr w:type="spellEnd"/>
      <w:r>
        <w:t xml:space="preserve"> </w:t>
      </w:r>
      <w:proofErr w:type="spellStart"/>
      <w:r>
        <w:t>mutter</w:t>
      </w:r>
      <w:proofErr w:type="spellEnd"/>
      <w:r>
        <w:t xml:space="preserve"> </w:t>
      </w:r>
      <w:proofErr w:type="spellStart"/>
      <w:r>
        <w:t>yhm</w:t>
      </w:r>
      <w:proofErr w:type="spellEnd"/>
      <w:r>
        <w:t xml:space="preserve"> am Creutz </w:t>
      </w:r>
      <w:proofErr w:type="spellStart"/>
      <w:r>
        <w:t>befal</w:t>
      </w:r>
      <w:proofErr w:type="spellEnd"/>
      <w:r>
        <w:t>.</w:t>
      </w:r>
    </w:p>
    <w:p w14:paraId="21E80622" w14:textId="77777777" w:rsidR="009B1618" w:rsidRDefault="009B1618" w:rsidP="009B1618">
      <w:pPr>
        <w:pStyle w:val="StandardWeb"/>
      </w:pPr>
      <w:r>
        <w:t xml:space="preserve">2. In diesem </w:t>
      </w:r>
      <w:proofErr w:type="spellStart"/>
      <w:r>
        <w:t>sant</w:t>
      </w:r>
      <w:proofErr w:type="spellEnd"/>
      <w:r>
        <w:t xml:space="preserve"> Johanne</w:t>
      </w:r>
      <w:r>
        <w:br/>
        <w:t xml:space="preserve">und allen </w:t>
      </w:r>
      <w:proofErr w:type="spellStart"/>
      <w:r>
        <w:t>heylgen</w:t>
      </w:r>
      <w:proofErr w:type="spellEnd"/>
      <w:r>
        <w:t xml:space="preserve"> klar u. s. w.</w:t>
      </w:r>
    </w:p>
    <w:p w14:paraId="5D400F1B" w14:textId="77777777" w:rsidR="009B1618" w:rsidRDefault="009B1618" w:rsidP="006118C3">
      <w:pPr>
        <w:pStyle w:val="berschrift2"/>
      </w:pPr>
      <w:r>
        <w:rPr>
          <w:rStyle w:val="Fett"/>
        </w:rPr>
        <w:t xml:space="preserve">g. Von </w:t>
      </w:r>
      <w:proofErr w:type="spellStart"/>
      <w:r>
        <w:rPr>
          <w:rStyle w:val="Fett"/>
        </w:rPr>
        <w:t>Sant</w:t>
      </w:r>
      <w:proofErr w:type="spellEnd"/>
      <w:r>
        <w:rPr>
          <w:rStyle w:val="Fett"/>
        </w:rPr>
        <w:t xml:space="preserve"> Philip.</w:t>
      </w:r>
    </w:p>
    <w:p w14:paraId="7D9066F5" w14:textId="77777777" w:rsidR="009B1618" w:rsidRDefault="009B1618" w:rsidP="009B1618">
      <w:pPr>
        <w:pStyle w:val="StandardWeb"/>
      </w:pPr>
      <w:r>
        <w:t xml:space="preserve">1. </w:t>
      </w:r>
      <w:proofErr w:type="spellStart"/>
      <w:r>
        <w:t>Sant</w:t>
      </w:r>
      <w:proofErr w:type="spellEnd"/>
      <w:r>
        <w:t xml:space="preserve"> Philip, Christi </w:t>
      </w:r>
      <w:proofErr w:type="spellStart"/>
      <w:r>
        <w:t>yünger</w:t>
      </w:r>
      <w:proofErr w:type="spellEnd"/>
      <w:r>
        <w:t>,</w:t>
      </w:r>
      <w:r>
        <w:br/>
        <w:t xml:space="preserve">der hat sich </w:t>
      </w:r>
      <w:proofErr w:type="spellStart"/>
      <w:r>
        <w:t>nit</w:t>
      </w:r>
      <w:proofErr w:type="spellEnd"/>
      <w:r>
        <w:t xml:space="preserve"> gespart</w:t>
      </w:r>
      <w:r>
        <w:br/>
        <w:t xml:space="preserve">mit predig und </w:t>
      </w:r>
      <w:proofErr w:type="spellStart"/>
      <w:r>
        <w:t>vil</w:t>
      </w:r>
      <w:proofErr w:type="spellEnd"/>
      <w:r>
        <w:t xml:space="preserve"> </w:t>
      </w:r>
      <w:proofErr w:type="spellStart"/>
      <w:r>
        <w:t>czeychenn</w:t>
      </w:r>
      <w:proofErr w:type="spellEnd"/>
      <w:r>
        <w:br/>
        <w:t xml:space="preserve">nach Christi </w:t>
      </w:r>
      <w:proofErr w:type="spellStart"/>
      <w:r>
        <w:t>hymelfart</w:t>
      </w:r>
      <w:proofErr w:type="spellEnd"/>
      <w:r>
        <w:t>,</w:t>
      </w:r>
      <w:r>
        <w:br/>
        <w:t xml:space="preserve">Samaria </w:t>
      </w:r>
      <w:proofErr w:type="spellStart"/>
      <w:r>
        <w:t>gelert</w:t>
      </w:r>
      <w:proofErr w:type="spellEnd"/>
      <w:r>
        <w:t>.</w:t>
      </w:r>
      <w:r>
        <w:br/>
        <w:t xml:space="preserve">die </w:t>
      </w:r>
      <w:proofErr w:type="spellStart"/>
      <w:r>
        <w:t>czauberer</w:t>
      </w:r>
      <w:proofErr w:type="spellEnd"/>
      <w:r>
        <w:t xml:space="preserve"> </w:t>
      </w:r>
      <w:proofErr w:type="spellStart"/>
      <w:r>
        <w:t>geschendet</w:t>
      </w:r>
      <w:proofErr w:type="spellEnd"/>
      <w:r>
        <w:t>,</w:t>
      </w:r>
      <w:r>
        <w:br/>
        <w:t>dadurch den glauben mehrt,</w:t>
      </w:r>
      <w:r>
        <w:br/>
        <w:t xml:space="preserve">darnach </w:t>
      </w:r>
      <w:proofErr w:type="spellStart"/>
      <w:r>
        <w:t>eyn</w:t>
      </w:r>
      <w:proofErr w:type="spellEnd"/>
      <w:r>
        <w:t xml:space="preserve"> </w:t>
      </w:r>
      <w:proofErr w:type="spellStart"/>
      <w:r>
        <w:t>mechting</w:t>
      </w:r>
      <w:proofErr w:type="spellEnd"/>
      <w:r>
        <w:t xml:space="preserve"> </w:t>
      </w:r>
      <w:proofErr w:type="spellStart"/>
      <w:r>
        <w:t>moren</w:t>
      </w:r>
      <w:proofErr w:type="spellEnd"/>
      <w:r>
        <w:t xml:space="preserve"> hat </w:t>
      </w:r>
      <w:proofErr w:type="spellStart"/>
      <w:r>
        <w:t>bekert</w:t>
      </w:r>
      <w:proofErr w:type="spellEnd"/>
      <w:r>
        <w:t>.</w:t>
      </w:r>
    </w:p>
    <w:p w14:paraId="27CAB147" w14:textId="77777777" w:rsidR="009B1618" w:rsidRDefault="009B1618" w:rsidP="006118C3">
      <w:pPr>
        <w:pStyle w:val="berschrift2"/>
      </w:pPr>
      <w:r>
        <w:rPr>
          <w:rStyle w:val="Fett"/>
        </w:rPr>
        <w:t xml:space="preserve">h. Von </w:t>
      </w:r>
      <w:proofErr w:type="spellStart"/>
      <w:r>
        <w:rPr>
          <w:rStyle w:val="Fett"/>
        </w:rPr>
        <w:t>Sant</w:t>
      </w:r>
      <w:proofErr w:type="spellEnd"/>
      <w:r>
        <w:rPr>
          <w:rStyle w:val="Fett"/>
        </w:rPr>
        <w:t xml:space="preserve"> Jacob, dem </w:t>
      </w:r>
      <w:proofErr w:type="spellStart"/>
      <w:r>
        <w:rPr>
          <w:rStyle w:val="Fett"/>
        </w:rPr>
        <w:t>kleynern</w:t>
      </w:r>
      <w:proofErr w:type="spellEnd"/>
      <w:r>
        <w:rPr>
          <w:rStyle w:val="Fett"/>
        </w:rPr>
        <w:t>.</w:t>
      </w:r>
    </w:p>
    <w:p w14:paraId="25FFB667" w14:textId="77777777" w:rsidR="009B1618" w:rsidRDefault="009B1618" w:rsidP="009B1618">
      <w:pPr>
        <w:pStyle w:val="StandardWeb"/>
      </w:pPr>
      <w:r>
        <w:t xml:space="preserve">1. </w:t>
      </w:r>
      <w:proofErr w:type="spellStart"/>
      <w:r>
        <w:t>Sant</w:t>
      </w:r>
      <w:proofErr w:type="spellEnd"/>
      <w:r>
        <w:t xml:space="preserve"> Jacobus der </w:t>
      </w:r>
      <w:proofErr w:type="spellStart"/>
      <w:r>
        <w:t>kleyner</w:t>
      </w:r>
      <w:proofErr w:type="spellEnd"/>
      <w:r>
        <w:br/>
        <w:t xml:space="preserve">des </w:t>
      </w:r>
      <w:proofErr w:type="spellStart"/>
      <w:r>
        <w:t>herren</w:t>
      </w:r>
      <w:proofErr w:type="spellEnd"/>
      <w:r>
        <w:t xml:space="preserve"> </w:t>
      </w:r>
      <w:proofErr w:type="spellStart"/>
      <w:r>
        <w:t>both</w:t>
      </w:r>
      <w:proofErr w:type="spellEnd"/>
      <w:r>
        <w:t xml:space="preserve"> </w:t>
      </w:r>
      <w:proofErr w:type="spellStart"/>
      <w:r>
        <w:t>gesendt</w:t>
      </w:r>
      <w:proofErr w:type="spellEnd"/>
      <w:r>
        <w:t>,</w:t>
      </w:r>
      <w:r>
        <w:br/>
      </w:r>
      <w:proofErr w:type="spellStart"/>
      <w:r>
        <w:t>auß</w:t>
      </w:r>
      <w:proofErr w:type="spellEnd"/>
      <w:r>
        <w:t xml:space="preserve"> </w:t>
      </w:r>
      <w:proofErr w:type="spellStart"/>
      <w:r>
        <w:t>nahgesipter</w:t>
      </w:r>
      <w:proofErr w:type="spellEnd"/>
      <w:r>
        <w:t xml:space="preserve"> </w:t>
      </w:r>
      <w:proofErr w:type="spellStart"/>
      <w:r>
        <w:t>freuntschafft</w:t>
      </w:r>
      <w:proofErr w:type="spellEnd"/>
      <w:r>
        <w:br/>
        <w:t xml:space="preserve">sein </w:t>
      </w:r>
      <w:proofErr w:type="spellStart"/>
      <w:r>
        <w:t>bruder</w:t>
      </w:r>
      <w:proofErr w:type="spellEnd"/>
      <w:r>
        <w:t xml:space="preserve"> </w:t>
      </w:r>
      <w:proofErr w:type="spellStart"/>
      <w:r>
        <w:t>wirt</w:t>
      </w:r>
      <w:proofErr w:type="spellEnd"/>
      <w:r>
        <w:t xml:space="preserve"> </w:t>
      </w:r>
      <w:proofErr w:type="spellStart"/>
      <w:r>
        <w:t>genent</w:t>
      </w:r>
      <w:proofErr w:type="spellEnd"/>
      <w:r>
        <w:t>,</w:t>
      </w:r>
      <w:r>
        <w:br/>
      </w:r>
      <w:proofErr w:type="spellStart"/>
      <w:r>
        <w:t>Eyn</w:t>
      </w:r>
      <w:proofErr w:type="spellEnd"/>
      <w:r>
        <w:t xml:space="preserve"> </w:t>
      </w:r>
      <w:proofErr w:type="spellStart"/>
      <w:r>
        <w:t>bruder</w:t>
      </w:r>
      <w:proofErr w:type="spellEnd"/>
      <w:r>
        <w:t xml:space="preserve"> </w:t>
      </w:r>
      <w:proofErr w:type="spellStart"/>
      <w:r>
        <w:t>sant</w:t>
      </w:r>
      <w:proofErr w:type="spellEnd"/>
      <w:r>
        <w:t xml:space="preserve"> Judas,</w:t>
      </w:r>
      <w:r>
        <w:br/>
        <w:t xml:space="preserve">lang nach der </w:t>
      </w:r>
      <w:proofErr w:type="spellStart"/>
      <w:r>
        <w:t>auffart</w:t>
      </w:r>
      <w:proofErr w:type="spellEnd"/>
      <w:r>
        <w:t xml:space="preserve"> Christi</w:t>
      </w:r>
      <w:r>
        <w:br/>
        <w:t xml:space="preserve">der Juden </w:t>
      </w:r>
      <w:proofErr w:type="spellStart"/>
      <w:r>
        <w:t>lerer</w:t>
      </w:r>
      <w:proofErr w:type="spellEnd"/>
      <w:r>
        <w:t xml:space="preserve"> was,</w:t>
      </w:r>
      <w:r>
        <w:br/>
      </w:r>
      <w:proofErr w:type="spellStart"/>
      <w:r>
        <w:t>ynn</w:t>
      </w:r>
      <w:proofErr w:type="spellEnd"/>
      <w:r>
        <w:t xml:space="preserve"> </w:t>
      </w:r>
      <w:proofErr w:type="spellStart"/>
      <w:r>
        <w:t>Bischoflichem</w:t>
      </w:r>
      <w:proofErr w:type="spellEnd"/>
      <w:r>
        <w:t xml:space="preserve"> </w:t>
      </w:r>
      <w:proofErr w:type="spellStart"/>
      <w:r>
        <w:t>standt</w:t>
      </w:r>
      <w:proofErr w:type="spellEnd"/>
      <w:r>
        <w:t xml:space="preserve"> lang bei </w:t>
      </w:r>
      <w:proofErr w:type="spellStart"/>
      <w:r>
        <w:t>yhn</w:t>
      </w:r>
      <w:proofErr w:type="spellEnd"/>
      <w:r>
        <w:t xml:space="preserve"> saß.</w:t>
      </w:r>
    </w:p>
    <w:p w14:paraId="5E055D71" w14:textId="77777777" w:rsidR="009B1618" w:rsidRDefault="009B1618" w:rsidP="009B1618">
      <w:pPr>
        <w:pStyle w:val="StandardWeb"/>
      </w:pPr>
      <w:r>
        <w:t xml:space="preserve">2. In </w:t>
      </w:r>
      <w:proofErr w:type="spellStart"/>
      <w:r>
        <w:t>dysem</w:t>
      </w:r>
      <w:proofErr w:type="spellEnd"/>
      <w:r>
        <w:t xml:space="preserve"> </w:t>
      </w:r>
      <w:proofErr w:type="spellStart"/>
      <w:r>
        <w:t>selgen</w:t>
      </w:r>
      <w:proofErr w:type="spellEnd"/>
      <w:r>
        <w:t xml:space="preserve"> </w:t>
      </w:r>
      <w:proofErr w:type="spellStart"/>
      <w:r>
        <w:t>botten</w:t>
      </w:r>
      <w:proofErr w:type="spellEnd"/>
      <w:r>
        <w:br/>
      </w:r>
      <w:proofErr w:type="spellStart"/>
      <w:r>
        <w:t>unnd</w:t>
      </w:r>
      <w:proofErr w:type="spellEnd"/>
      <w:r>
        <w:t xml:space="preserve"> andern </w:t>
      </w:r>
      <w:proofErr w:type="spellStart"/>
      <w:r>
        <w:t>heylgen</w:t>
      </w:r>
      <w:proofErr w:type="spellEnd"/>
      <w:r>
        <w:t xml:space="preserve"> klar u. s. w.</w:t>
      </w:r>
    </w:p>
    <w:p w14:paraId="24DF9819" w14:textId="77777777" w:rsidR="006118C3" w:rsidRDefault="009B1618" w:rsidP="009B1618">
      <w:pPr>
        <w:pStyle w:val="StandardWeb"/>
      </w:pPr>
      <w:r>
        <w:t xml:space="preserve">Nota: </w:t>
      </w:r>
      <w:proofErr w:type="spellStart"/>
      <w:r>
        <w:t>Dieweyl</w:t>
      </w:r>
      <w:proofErr w:type="spellEnd"/>
      <w:r>
        <w:t xml:space="preserve"> altem gebrauch nach von </w:t>
      </w:r>
      <w:proofErr w:type="spellStart"/>
      <w:r>
        <w:t>sant</w:t>
      </w:r>
      <w:proofErr w:type="spellEnd"/>
      <w:r>
        <w:t xml:space="preserve"> Philip und Jacob des </w:t>
      </w:r>
      <w:proofErr w:type="spellStart"/>
      <w:r>
        <w:t>yars</w:t>
      </w:r>
      <w:proofErr w:type="spellEnd"/>
      <w:r>
        <w:t xml:space="preserve"> </w:t>
      </w:r>
      <w:proofErr w:type="spellStart"/>
      <w:r>
        <w:t>eyn</w:t>
      </w:r>
      <w:proofErr w:type="spellEnd"/>
      <w:r>
        <w:t xml:space="preserve"> </w:t>
      </w:r>
      <w:proofErr w:type="spellStart"/>
      <w:r>
        <w:t>eynich</w:t>
      </w:r>
      <w:proofErr w:type="spellEnd"/>
      <w:r>
        <w:t xml:space="preserve"> fest, Gott </w:t>
      </w:r>
      <w:proofErr w:type="spellStart"/>
      <w:r>
        <w:t>czu</w:t>
      </w:r>
      <w:proofErr w:type="spellEnd"/>
      <w:r>
        <w:t xml:space="preserve"> lob, gehalten </w:t>
      </w:r>
      <w:proofErr w:type="spellStart"/>
      <w:r>
        <w:t>wirdt</w:t>
      </w:r>
      <w:proofErr w:type="spellEnd"/>
      <w:r>
        <w:t xml:space="preserve">, ist </w:t>
      </w:r>
      <w:proofErr w:type="spellStart"/>
      <w:r>
        <w:t>darumb</w:t>
      </w:r>
      <w:proofErr w:type="spellEnd"/>
      <w:r>
        <w:t xml:space="preserve"> </w:t>
      </w:r>
      <w:proofErr w:type="spellStart"/>
      <w:r>
        <w:t>hierynnen</w:t>
      </w:r>
      <w:proofErr w:type="spellEnd"/>
      <w:r>
        <w:t xml:space="preserve"> </w:t>
      </w:r>
      <w:proofErr w:type="spellStart"/>
      <w:r>
        <w:t>yr</w:t>
      </w:r>
      <w:proofErr w:type="spellEnd"/>
      <w:r>
        <w:t xml:space="preserve"> </w:t>
      </w:r>
      <w:proofErr w:type="spellStart"/>
      <w:r>
        <w:t>beder</w:t>
      </w:r>
      <w:proofErr w:type="spellEnd"/>
      <w:r>
        <w:t xml:space="preserve"> halb auch nur </w:t>
      </w:r>
      <w:proofErr w:type="spellStart"/>
      <w:r>
        <w:t>eyn</w:t>
      </w:r>
      <w:proofErr w:type="spellEnd"/>
      <w:r>
        <w:t xml:space="preserve"> </w:t>
      </w:r>
      <w:proofErr w:type="spellStart"/>
      <w:r>
        <w:t>eynicher</w:t>
      </w:r>
      <w:proofErr w:type="spellEnd"/>
      <w:r>
        <w:t xml:space="preserve"> </w:t>
      </w:r>
      <w:proofErr w:type="spellStart"/>
      <w:r>
        <w:t>beschluß</w:t>
      </w:r>
      <w:proofErr w:type="spellEnd"/>
      <w:r>
        <w:t xml:space="preserve"> gemacht.</w:t>
      </w:r>
    </w:p>
    <w:p w14:paraId="0EDE9198" w14:textId="200CC49E" w:rsidR="009B1618" w:rsidRDefault="009B1618" w:rsidP="006118C3">
      <w:pPr>
        <w:pStyle w:val="berschrift2"/>
      </w:pPr>
      <w:r>
        <w:rPr>
          <w:rStyle w:val="Fett"/>
        </w:rPr>
        <w:t xml:space="preserve">i. Von </w:t>
      </w:r>
      <w:proofErr w:type="spellStart"/>
      <w:r>
        <w:rPr>
          <w:rStyle w:val="Fett"/>
        </w:rPr>
        <w:t>Sant</w:t>
      </w:r>
      <w:proofErr w:type="spellEnd"/>
      <w:r>
        <w:rPr>
          <w:rStyle w:val="Fett"/>
        </w:rPr>
        <w:t xml:space="preserve"> Jacob dem </w:t>
      </w:r>
      <w:proofErr w:type="spellStart"/>
      <w:r>
        <w:rPr>
          <w:rStyle w:val="Fett"/>
        </w:rPr>
        <w:t>grossern</w:t>
      </w:r>
      <w:proofErr w:type="spellEnd"/>
      <w:r>
        <w:rPr>
          <w:rStyle w:val="Fett"/>
        </w:rPr>
        <w:t>.</w:t>
      </w:r>
    </w:p>
    <w:p w14:paraId="0B842A05" w14:textId="77777777" w:rsidR="009B1618" w:rsidRDefault="009B1618" w:rsidP="009B1618">
      <w:pPr>
        <w:pStyle w:val="StandardWeb"/>
      </w:pPr>
      <w:r>
        <w:t>1. Jacob Bruder Johannis</w:t>
      </w:r>
      <w:r>
        <w:br/>
      </w:r>
      <w:proofErr w:type="spellStart"/>
      <w:r>
        <w:t>Zebedey</w:t>
      </w:r>
      <w:proofErr w:type="spellEnd"/>
      <w:r>
        <w:t xml:space="preserve"> </w:t>
      </w:r>
      <w:proofErr w:type="spellStart"/>
      <w:r>
        <w:t>genent</w:t>
      </w:r>
      <w:proofErr w:type="spellEnd"/>
      <w:r>
        <w:br/>
        <w:t xml:space="preserve">bei Christo </w:t>
      </w:r>
      <w:proofErr w:type="spellStart"/>
      <w:r>
        <w:t>auff</w:t>
      </w:r>
      <w:proofErr w:type="spellEnd"/>
      <w:r>
        <w:t xml:space="preserve"> dem berge</w:t>
      </w:r>
      <w:r>
        <w:br/>
        <w:t xml:space="preserve">sein </w:t>
      </w:r>
      <w:proofErr w:type="spellStart"/>
      <w:r>
        <w:t>klarheit</w:t>
      </w:r>
      <w:proofErr w:type="spellEnd"/>
      <w:r>
        <w:t xml:space="preserve"> hat </w:t>
      </w:r>
      <w:proofErr w:type="spellStart"/>
      <w:r>
        <w:t>erkenndt</w:t>
      </w:r>
      <w:proofErr w:type="spellEnd"/>
      <w:r>
        <w:t>,</w:t>
      </w:r>
      <w:r>
        <w:br/>
        <w:t xml:space="preserve">Dadurch seyn glaub </w:t>
      </w:r>
      <w:proofErr w:type="spellStart"/>
      <w:r>
        <w:t>gemert</w:t>
      </w:r>
      <w:proofErr w:type="spellEnd"/>
      <w:r>
        <w:t>,</w:t>
      </w:r>
      <w:r>
        <w:br/>
      </w:r>
      <w:proofErr w:type="spellStart"/>
      <w:r>
        <w:t>unnd</w:t>
      </w:r>
      <w:proofErr w:type="spellEnd"/>
      <w:r>
        <w:t xml:space="preserve"> nach des </w:t>
      </w:r>
      <w:proofErr w:type="spellStart"/>
      <w:r>
        <w:t>herrn</w:t>
      </w:r>
      <w:proofErr w:type="spellEnd"/>
      <w:r>
        <w:t xml:space="preserve"> </w:t>
      </w:r>
      <w:proofErr w:type="spellStart"/>
      <w:r>
        <w:t>auffart</w:t>
      </w:r>
      <w:proofErr w:type="spellEnd"/>
      <w:r>
        <w:br/>
        <w:t xml:space="preserve">seyn </w:t>
      </w:r>
      <w:proofErr w:type="spellStart"/>
      <w:r>
        <w:t>heylges</w:t>
      </w:r>
      <w:proofErr w:type="spellEnd"/>
      <w:r>
        <w:t xml:space="preserve"> </w:t>
      </w:r>
      <w:proofErr w:type="spellStart"/>
      <w:r>
        <w:t>wort</w:t>
      </w:r>
      <w:proofErr w:type="spellEnd"/>
      <w:r>
        <w:t xml:space="preserve"> </w:t>
      </w:r>
      <w:proofErr w:type="spellStart"/>
      <w:r>
        <w:t>gelert</w:t>
      </w:r>
      <w:proofErr w:type="spellEnd"/>
      <w:r>
        <w:t>,</w:t>
      </w:r>
      <w:r>
        <w:br/>
      </w:r>
      <w:proofErr w:type="spellStart"/>
      <w:r>
        <w:t>darumb</w:t>
      </w:r>
      <w:proofErr w:type="spellEnd"/>
      <w:r>
        <w:t xml:space="preserve"> </w:t>
      </w:r>
      <w:proofErr w:type="spellStart"/>
      <w:r>
        <w:t>yhin</w:t>
      </w:r>
      <w:proofErr w:type="spellEnd"/>
      <w:r>
        <w:t xml:space="preserve"> </w:t>
      </w:r>
      <w:proofErr w:type="spellStart"/>
      <w:r>
        <w:t>tödt</w:t>
      </w:r>
      <w:proofErr w:type="spellEnd"/>
      <w:r>
        <w:t xml:space="preserve"> Herodes mit dem </w:t>
      </w:r>
      <w:proofErr w:type="spellStart"/>
      <w:r>
        <w:t>schwerdt</w:t>
      </w:r>
      <w:proofErr w:type="spellEnd"/>
      <w:r>
        <w:t>.</w:t>
      </w:r>
    </w:p>
    <w:p w14:paraId="684CC553" w14:textId="77777777" w:rsidR="009B1618" w:rsidRDefault="009B1618" w:rsidP="009B1618">
      <w:pPr>
        <w:pStyle w:val="StandardWeb"/>
      </w:pPr>
      <w:r>
        <w:t xml:space="preserve">2. In dem </w:t>
      </w:r>
      <w:proofErr w:type="spellStart"/>
      <w:r>
        <w:t>apostel</w:t>
      </w:r>
      <w:proofErr w:type="spellEnd"/>
      <w:r>
        <w:t xml:space="preserve"> große,</w:t>
      </w:r>
      <w:r>
        <w:br/>
        <w:t xml:space="preserve">und allen </w:t>
      </w:r>
      <w:proofErr w:type="spellStart"/>
      <w:r>
        <w:t>heylgen</w:t>
      </w:r>
      <w:proofErr w:type="spellEnd"/>
      <w:r>
        <w:t xml:space="preserve"> klar u. s. w.</w:t>
      </w:r>
    </w:p>
    <w:p w14:paraId="643AF43E" w14:textId="77777777" w:rsidR="009B1618" w:rsidRDefault="009B1618" w:rsidP="006118C3">
      <w:pPr>
        <w:pStyle w:val="berschrift2"/>
      </w:pPr>
      <w:r>
        <w:rPr>
          <w:rStyle w:val="Fett"/>
        </w:rPr>
        <w:t xml:space="preserve">k. Von </w:t>
      </w:r>
      <w:proofErr w:type="spellStart"/>
      <w:r>
        <w:rPr>
          <w:rStyle w:val="Fett"/>
        </w:rPr>
        <w:t>Sant</w:t>
      </w:r>
      <w:proofErr w:type="spellEnd"/>
      <w:r>
        <w:rPr>
          <w:rStyle w:val="Fett"/>
        </w:rPr>
        <w:t xml:space="preserve"> Mathias.</w:t>
      </w:r>
    </w:p>
    <w:p w14:paraId="44B8C85D" w14:textId="77777777" w:rsidR="009B1618" w:rsidRDefault="009B1618" w:rsidP="009B1618">
      <w:pPr>
        <w:pStyle w:val="StandardWeb"/>
      </w:pPr>
      <w:r>
        <w:t xml:space="preserve">1. Mathias, der </w:t>
      </w:r>
      <w:proofErr w:type="spellStart"/>
      <w:r>
        <w:t>Aposten</w:t>
      </w:r>
      <w:proofErr w:type="spellEnd"/>
      <w:r>
        <w:t>,</w:t>
      </w:r>
      <w:r>
        <w:br/>
      </w:r>
      <w:proofErr w:type="spellStart"/>
      <w:r>
        <w:t>czur</w:t>
      </w:r>
      <w:proofErr w:type="spellEnd"/>
      <w:r>
        <w:t xml:space="preserve"> </w:t>
      </w:r>
      <w:proofErr w:type="spellStart"/>
      <w:r>
        <w:t>czwelffer</w:t>
      </w:r>
      <w:proofErr w:type="spellEnd"/>
      <w:r>
        <w:t xml:space="preserve"> schar </w:t>
      </w:r>
      <w:proofErr w:type="spellStart"/>
      <w:r>
        <w:t>geczelt</w:t>
      </w:r>
      <w:proofErr w:type="spellEnd"/>
      <w:r>
        <w:t>,</w:t>
      </w:r>
      <w:r>
        <w:br/>
      </w:r>
      <w:proofErr w:type="spellStart"/>
      <w:r>
        <w:t>wardt</w:t>
      </w:r>
      <w:proofErr w:type="spellEnd"/>
      <w:r>
        <w:t xml:space="preserve"> durch </w:t>
      </w:r>
      <w:proofErr w:type="spellStart"/>
      <w:r>
        <w:t>dy</w:t>
      </w:r>
      <w:proofErr w:type="spellEnd"/>
      <w:r>
        <w:t xml:space="preserve"> </w:t>
      </w:r>
      <w:proofErr w:type="spellStart"/>
      <w:r>
        <w:t>yünger</w:t>
      </w:r>
      <w:proofErr w:type="spellEnd"/>
      <w:r>
        <w:t xml:space="preserve"> Christi</w:t>
      </w:r>
      <w:r>
        <w:br/>
        <w:t xml:space="preserve">an Judas </w:t>
      </w:r>
      <w:proofErr w:type="spellStart"/>
      <w:r>
        <w:t>stadt</w:t>
      </w:r>
      <w:proofErr w:type="spellEnd"/>
      <w:r>
        <w:t xml:space="preserve"> </w:t>
      </w:r>
      <w:proofErr w:type="spellStart"/>
      <w:r>
        <w:t>erwelt</w:t>
      </w:r>
      <w:proofErr w:type="spellEnd"/>
      <w:r>
        <w:t>.</w:t>
      </w:r>
      <w:r>
        <w:br/>
        <w:t xml:space="preserve">Als </w:t>
      </w:r>
      <w:proofErr w:type="spellStart"/>
      <w:r>
        <w:t>prophezeyet</w:t>
      </w:r>
      <w:proofErr w:type="spellEnd"/>
      <w:r>
        <w:t xml:space="preserve"> </w:t>
      </w:r>
      <w:proofErr w:type="spellStart"/>
      <w:r>
        <w:t>hatt</w:t>
      </w:r>
      <w:proofErr w:type="spellEnd"/>
      <w:r>
        <w:br/>
        <w:t xml:space="preserve">der </w:t>
      </w:r>
      <w:proofErr w:type="spellStart"/>
      <w:r>
        <w:t>geyst</w:t>
      </w:r>
      <w:proofErr w:type="spellEnd"/>
      <w:r>
        <w:t xml:space="preserve"> durch Davids munde</w:t>
      </w:r>
      <w:r>
        <w:br/>
      </w:r>
      <w:proofErr w:type="spellStart"/>
      <w:r>
        <w:t>unnd</w:t>
      </w:r>
      <w:proofErr w:type="spellEnd"/>
      <w:r>
        <w:t xml:space="preserve"> </w:t>
      </w:r>
      <w:proofErr w:type="spellStart"/>
      <w:r>
        <w:t>ytzo</w:t>
      </w:r>
      <w:proofErr w:type="spellEnd"/>
      <w:r>
        <w:t xml:space="preserve"> </w:t>
      </w:r>
      <w:proofErr w:type="spellStart"/>
      <w:r>
        <w:t>wardt</w:t>
      </w:r>
      <w:proofErr w:type="spellEnd"/>
      <w:r>
        <w:t xml:space="preserve"> </w:t>
      </w:r>
      <w:proofErr w:type="spellStart"/>
      <w:r>
        <w:t>bestett</w:t>
      </w:r>
      <w:proofErr w:type="spellEnd"/>
      <w:r>
        <w:t>,</w:t>
      </w:r>
      <w:r>
        <w:br/>
        <w:t xml:space="preserve">durch </w:t>
      </w:r>
      <w:proofErr w:type="spellStart"/>
      <w:r>
        <w:t>götlich</w:t>
      </w:r>
      <w:proofErr w:type="spellEnd"/>
      <w:r>
        <w:t xml:space="preserve"> </w:t>
      </w:r>
      <w:proofErr w:type="spellStart"/>
      <w:r>
        <w:t>czeychen</w:t>
      </w:r>
      <w:proofErr w:type="spellEnd"/>
      <w:r>
        <w:t xml:space="preserve"> und </w:t>
      </w:r>
      <w:proofErr w:type="spellStart"/>
      <w:r>
        <w:t>gemeyn</w:t>
      </w:r>
      <w:proofErr w:type="spellEnd"/>
      <w:r>
        <w:t xml:space="preserve"> gebet.</w:t>
      </w:r>
    </w:p>
    <w:p w14:paraId="7FEB6974" w14:textId="77777777" w:rsidR="009B1618" w:rsidRDefault="009B1618" w:rsidP="009B1618">
      <w:pPr>
        <w:pStyle w:val="StandardWeb"/>
      </w:pPr>
      <w:r>
        <w:t xml:space="preserve">2. In dem </w:t>
      </w:r>
      <w:proofErr w:type="spellStart"/>
      <w:r>
        <w:t>heylgen</w:t>
      </w:r>
      <w:proofErr w:type="spellEnd"/>
      <w:r>
        <w:t xml:space="preserve"> </w:t>
      </w:r>
      <w:proofErr w:type="spellStart"/>
      <w:r>
        <w:t>Mathia</w:t>
      </w:r>
      <w:proofErr w:type="spellEnd"/>
      <w:r>
        <w:t>,</w:t>
      </w:r>
      <w:r>
        <w:br/>
        <w:t xml:space="preserve">und allen </w:t>
      </w:r>
      <w:proofErr w:type="spellStart"/>
      <w:r>
        <w:t>heylgen</w:t>
      </w:r>
      <w:proofErr w:type="spellEnd"/>
      <w:r>
        <w:t xml:space="preserve"> klar u. s. w.</w:t>
      </w:r>
    </w:p>
    <w:p w14:paraId="053986E6" w14:textId="77777777" w:rsidR="009B1618" w:rsidRDefault="009B1618" w:rsidP="006118C3">
      <w:pPr>
        <w:pStyle w:val="berschrift2"/>
      </w:pPr>
      <w:r>
        <w:rPr>
          <w:rStyle w:val="Fett"/>
        </w:rPr>
        <w:t xml:space="preserve">l. Von </w:t>
      </w:r>
      <w:proofErr w:type="spellStart"/>
      <w:r>
        <w:rPr>
          <w:rStyle w:val="Fett"/>
        </w:rPr>
        <w:t>Sant</w:t>
      </w:r>
      <w:proofErr w:type="spellEnd"/>
      <w:r>
        <w:rPr>
          <w:rStyle w:val="Fett"/>
        </w:rPr>
        <w:t xml:space="preserve"> Matheus</w:t>
      </w:r>
    </w:p>
    <w:p w14:paraId="0AF8CD7F" w14:textId="77777777" w:rsidR="009B1618" w:rsidRDefault="009B1618" w:rsidP="009B1618">
      <w:pPr>
        <w:pStyle w:val="StandardWeb"/>
      </w:pPr>
      <w:r>
        <w:t xml:space="preserve">1. Matheus, der </w:t>
      </w:r>
      <w:proofErr w:type="spellStart"/>
      <w:r>
        <w:t>apostel</w:t>
      </w:r>
      <w:proofErr w:type="spellEnd"/>
      <w:r>
        <w:br/>
      </w:r>
      <w:proofErr w:type="spellStart"/>
      <w:r>
        <w:t>unnd</w:t>
      </w:r>
      <w:proofErr w:type="spellEnd"/>
      <w:r>
        <w:t xml:space="preserve"> </w:t>
      </w:r>
      <w:proofErr w:type="spellStart"/>
      <w:r>
        <w:t>heylg</w:t>
      </w:r>
      <w:proofErr w:type="spellEnd"/>
      <w:r>
        <w:t xml:space="preserve"> Evangelist</w:t>
      </w:r>
      <w:r>
        <w:br/>
      </w:r>
      <w:proofErr w:type="spellStart"/>
      <w:r>
        <w:t>wardt</w:t>
      </w:r>
      <w:proofErr w:type="spellEnd"/>
      <w:r>
        <w:t xml:space="preserve"> von dem </w:t>
      </w:r>
      <w:proofErr w:type="spellStart"/>
      <w:r>
        <w:t>czol</w:t>
      </w:r>
      <w:proofErr w:type="spellEnd"/>
      <w:r>
        <w:t xml:space="preserve"> erfordert</w:t>
      </w:r>
      <w:r>
        <w:br/>
        <w:t xml:space="preserve">durch dich </w:t>
      </w:r>
      <w:proofErr w:type="spellStart"/>
      <w:r>
        <w:t>herr</w:t>
      </w:r>
      <w:proofErr w:type="spellEnd"/>
      <w:r>
        <w:t xml:space="preserve"> Jesu Christ,</w:t>
      </w:r>
      <w:r>
        <w:br/>
      </w:r>
      <w:proofErr w:type="spellStart"/>
      <w:r>
        <w:t>Wy</w:t>
      </w:r>
      <w:proofErr w:type="spellEnd"/>
      <w:r>
        <w:t xml:space="preserve"> du gibst </w:t>
      </w:r>
      <w:proofErr w:type="spellStart"/>
      <w:r>
        <w:t>czu</w:t>
      </w:r>
      <w:proofErr w:type="spellEnd"/>
      <w:r>
        <w:t xml:space="preserve"> </w:t>
      </w:r>
      <w:proofErr w:type="spellStart"/>
      <w:r>
        <w:t>versteen</w:t>
      </w:r>
      <w:proofErr w:type="spellEnd"/>
      <w:r>
        <w:t>,</w:t>
      </w:r>
      <w:r>
        <w:br/>
        <w:t xml:space="preserve">das auch die offen </w:t>
      </w:r>
      <w:proofErr w:type="spellStart"/>
      <w:r>
        <w:t>sünder</w:t>
      </w:r>
      <w:proofErr w:type="spellEnd"/>
      <w:r>
        <w:br/>
        <w:t xml:space="preserve">den vor </w:t>
      </w:r>
      <w:proofErr w:type="spellStart"/>
      <w:r>
        <w:t>yn</w:t>
      </w:r>
      <w:proofErr w:type="spellEnd"/>
      <w:r>
        <w:t xml:space="preserve"> </w:t>
      </w:r>
      <w:proofErr w:type="spellStart"/>
      <w:r>
        <w:t>hymel</w:t>
      </w:r>
      <w:proofErr w:type="spellEnd"/>
      <w:r>
        <w:t xml:space="preserve"> </w:t>
      </w:r>
      <w:proofErr w:type="spellStart"/>
      <w:r>
        <w:t>geen</w:t>
      </w:r>
      <w:proofErr w:type="spellEnd"/>
      <w:r>
        <w:t>,</w:t>
      </w:r>
      <w:r>
        <w:br/>
      </w:r>
      <w:proofErr w:type="spellStart"/>
      <w:r>
        <w:t>dy</w:t>
      </w:r>
      <w:proofErr w:type="spellEnd"/>
      <w:r>
        <w:t xml:space="preserve"> sich </w:t>
      </w:r>
      <w:proofErr w:type="spellStart"/>
      <w:r>
        <w:t>hy</w:t>
      </w:r>
      <w:proofErr w:type="spellEnd"/>
      <w:r>
        <w:t xml:space="preserve"> grosser </w:t>
      </w:r>
      <w:proofErr w:type="spellStart"/>
      <w:r>
        <w:t>frümkeit</w:t>
      </w:r>
      <w:proofErr w:type="spellEnd"/>
      <w:r>
        <w:t xml:space="preserve"> selbst </w:t>
      </w:r>
      <w:proofErr w:type="spellStart"/>
      <w:r>
        <w:t>verwen</w:t>
      </w:r>
      <w:proofErr w:type="spellEnd"/>
      <w:r>
        <w:t>.</w:t>
      </w:r>
    </w:p>
    <w:p w14:paraId="05F02D80" w14:textId="77777777" w:rsidR="009B1618" w:rsidRDefault="009B1618" w:rsidP="009B1618">
      <w:pPr>
        <w:pStyle w:val="StandardWeb"/>
      </w:pPr>
      <w:r>
        <w:t xml:space="preserve">2. In </w:t>
      </w:r>
      <w:proofErr w:type="spellStart"/>
      <w:r>
        <w:t>dysem</w:t>
      </w:r>
      <w:proofErr w:type="spellEnd"/>
      <w:r>
        <w:t xml:space="preserve"> </w:t>
      </w:r>
      <w:proofErr w:type="spellStart"/>
      <w:r>
        <w:t>sant</w:t>
      </w:r>
      <w:proofErr w:type="spellEnd"/>
      <w:r>
        <w:t xml:space="preserve"> </w:t>
      </w:r>
      <w:proofErr w:type="spellStart"/>
      <w:r>
        <w:t>Matheo</w:t>
      </w:r>
      <w:proofErr w:type="spellEnd"/>
      <w:r>
        <w:t>,</w:t>
      </w:r>
      <w:r>
        <w:br/>
        <w:t xml:space="preserve">und allen </w:t>
      </w:r>
      <w:proofErr w:type="spellStart"/>
      <w:r>
        <w:t>heylgen</w:t>
      </w:r>
      <w:proofErr w:type="spellEnd"/>
      <w:r>
        <w:t xml:space="preserve"> klar u. s. w.</w:t>
      </w:r>
    </w:p>
    <w:p w14:paraId="6A0E28FE" w14:textId="77777777" w:rsidR="009B1618" w:rsidRDefault="009B1618" w:rsidP="006118C3">
      <w:pPr>
        <w:pStyle w:val="berschrift2"/>
      </w:pPr>
      <w:r>
        <w:rPr>
          <w:rStyle w:val="Fett"/>
        </w:rPr>
        <w:t xml:space="preserve">m. Von </w:t>
      </w:r>
      <w:proofErr w:type="spellStart"/>
      <w:r>
        <w:rPr>
          <w:rStyle w:val="Fett"/>
        </w:rPr>
        <w:t>Sant</w:t>
      </w:r>
      <w:proofErr w:type="spellEnd"/>
      <w:r>
        <w:rPr>
          <w:rStyle w:val="Fett"/>
        </w:rPr>
        <w:t xml:space="preserve"> Thoma.</w:t>
      </w:r>
    </w:p>
    <w:p w14:paraId="3C477988" w14:textId="77777777" w:rsidR="009B1618" w:rsidRDefault="009B1618" w:rsidP="009B1618">
      <w:pPr>
        <w:pStyle w:val="StandardWeb"/>
      </w:pPr>
      <w:r>
        <w:t xml:space="preserve">1. O Herr dem </w:t>
      </w:r>
      <w:proofErr w:type="spellStart"/>
      <w:r>
        <w:t>heylgen</w:t>
      </w:r>
      <w:proofErr w:type="spellEnd"/>
      <w:r>
        <w:t xml:space="preserve"> Thome,</w:t>
      </w:r>
      <w:r>
        <w:br/>
        <w:t>Apostel stands genoß,</w:t>
      </w:r>
      <w:r>
        <w:br/>
        <w:t xml:space="preserve">hast du </w:t>
      </w:r>
      <w:proofErr w:type="spellStart"/>
      <w:r>
        <w:t>genad</w:t>
      </w:r>
      <w:proofErr w:type="spellEnd"/>
      <w:r>
        <w:t xml:space="preserve"> </w:t>
      </w:r>
      <w:proofErr w:type="spellStart"/>
      <w:r>
        <w:t>erczeyget</w:t>
      </w:r>
      <w:proofErr w:type="spellEnd"/>
      <w:r>
        <w:br/>
        <w:t xml:space="preserve">wiewohl er </w:t>
      </w:r>
      <w:proofErr w:type="spellStart"/>
      <w:r>
        <w:t>czweyfelt</w:t>
      </w:r>
      <w:proofErr w:type="spellEnd"/>
      <w:r>
        <w:t xml:space="preserve"> groß.</w:t>
      </w:r>
      <w:r>
        <w:br/>
        <w:t xml:space="preserve">Biß er dein wunden </w:t>
      </w:r>
      <w:proofErr w:type="spellStart"/>
      <w:r>
        <w:t>czart</w:t>
      </w:r>
      <w:proofErr w:type="spellEnd"/>
      <w:r>
        <w:t>,</w:t>
      </w:r>
      <w:r>
        <w:br/>
        <w:t>hat griffen und bekennet</w:t>
      </w:r>
      <w:r>
        <w:br/>
      </w:r>
      <w:proofErr w:type="spellStart"/>
      <w:r>
        <w:t>götlich</w:t>
      </w:r>
      <w:proofErr w:type="spellEnd"/>
      <w:r>
        <w:t xml:space="preserve"> und menschlich </w:t>
      </w:r>
      <w:proofErr w:type="spellStart"/>
      <w:r>
        <w:t>art</w:t>
      </w:r>
      <w:proofErr w:type="spellEnd"/>
      <w:r>
        <w:t>,</w:t>
      </w:r>
      <w:r>
        <w:br/>
        <w:t xml:space="preserve">und </w:t>
      </w:r>
      <w:proofErr w:type="spellStart"/>
      <w:r>
        <w:t>darumb</w:t>
      </w:r>
      <w:proofErr w:type="spellEnd"/>
      <w:r>
        <w:t xml:space="preserve"> von dir </w:t>
      </w:r>
      <w:proofErr w:type="spellStart"/>
      <w:r>
        <w:t>selg</w:t>
      </w:r>
      <w:proofErr w:type="spellEnd"/>
      <w:r>
        <w:t xml:space="preserve"> genennet </w:t>
      </w:r>
      <w:proofErr w:type="spellStart"/>
      <w:r>
        <w:t>wardt</w:t>
      </w:r>
      <w:proofErr w:type="spellEnd"/>
      <w:r>
        <w:t>.</w:t>
      </w:r>
    </w:p>
    <w:p w14:paraId="1D0E2768" w14:textId="77777777" w:rsidR="009B1618" w:rsidRDefault="009B1618" w:rsidP="009B1618">
      <w:pPr>
        <w:pStyle w:val="StandardWeb"/>
      </w:pPr>
      <w:r>
        <w:t xml:space="preserve">2. In </w:t>
      </w:r>
      <w:proofErr w:type="spellStart"/>
      <w:r>
        <w:t>dysem</w:t>
      </w:r>
      <w:proofErr w:type="spellEnd"/>
      <w:r>
        <w:t xml:space="preserve"> </w:t>
      </w:r>
      <w:proofErr w:type="spellStart"/>
      <w:r>
        <w:t>heylgen</w:t>
      </w:r>
      <w:proofErr w:type="spellEnd"/>
      <w:r>
        <w:t xml:space="preserve"> </w:t>
      </w:r>
      <w:proofErr w:type="spellStart"/>
      <w:r>
        <w:t>thoma</w:t>
      </w:r>
      <w:proofErr w:type="spellEnd"/>
      <w:r>
        <w:br/>
        <w:t xml:space="preserve">und allen </w:t>
      </w:r>
      <w:proofErr w:type="spellStart"/>
      <w:r>
        <w:t>heylgen</w:t>
      </w:r>
      <w:proofErr w:type="spellEnd"/>
      <w:r>
        <w:t xml:space="preserve"> klar u. s. w.</w:t>
      </w:r>
    </w:p>
    <w:p w14:paraId="430A81D2" w14:textId="77777777" w:rsidR="009B1618" w:rsidRDefault="009B1618" w:rsidP="006118C3">
      <w:pPr>
        <w:pStyle w:val="berschrift2"/>
      </w:pPr>
      <w:r>
        <w:rPr>
          <w:rStyle w:val="Fett"/>
        </w:rPr>
        <w:t xml:space="preserve">n. Von </w:t>
      </w:r>
      <w:proofErr w:type="spellStart"/>
      <w:r>
        <w:rPr>
          <w:rStyle w:val="Fett"/>
        </w:rPr>
        <w:t>sant</w:t>
      </w:r>
      <w:proofErr w:type="spellEnd"/>
      <w:r>
        <w:rPr>
          <w:rStyle w:val="Fett"/>
        </w:rPr>
        <w:t xml:space="preserve"> Johans, dem </w:t>
      </w:r>
      <w:proofErr w:type="spellStart"/>
      <w:r>
        <w:rPr>
          <w:rStyle w:val="Fett"/>
        </w:rPr>
        <w:t>Tauffer</w:t>
      </w:r>
      <w:proofErr w:type="spellEnd"/>
    </w:p>
    <w:p w14:paraId="0523223F" w14:textId="77777777" w:rsidR="009B1618" w:rsidRDefault="009B1618" w:rsidP="009B1618">
      <w:pPr>
        <w:pStyle w:val="StandardWeb"/>
      </w:pPr>
      <w:r>
        <w:t xml:space="preserve">1. Herr, </w:t>
      </w:r>
      <w:proofErr w:type="spellStart"/>
      <w:r>
        <w:t>sant</w:t>
      </w:r>
      <w:proofErr w:type="spellEnd"/>
      <w:r>
        <w:t xml:space="preserve"> Johans, </w:t>
      </w:r>
      <w:proofErr w:type="spellStart"/>
      <w:r>
        <w:t>deyn</w:t>
      </w:r>
      <w:proofErr w:type="spellEnd"/>
      <w:r>
        <w:t xml:space="preserve"> </w:t>
      </w:r>
      <w:proofErr w:type="spellStart"/>
      <w:r>
        <w:t>tauffer</w:t>
      </w:r>
      <w:proofErr w:type="spellEnd"/>
      <w:r>
        <w:t>,</w:t>
      </w:r>
      <w:r>
        <w:br/>
        <w:t xml:space="preserve">hast grosse </w:t>
      </w:r>
      <w:proofErr w:type="spellStart"/>
      <w:r>
        <w:t>gnad</w:t>
      </w:r>
      <w:proofErr w:type="spellEnd"/>
      <w:r>
        <w:t xml:space="preserve"> </w:t>
      </w:r>
      <w:proofErr w:type="spellStart"/>
      <w:r>
        <w:t>beweyst</w:t>
      </w:r>
      <w:proofErr w:type="spellEnd"/>
      <w:r>
        <w:t>,</w:t>
      </w:r>
      <w:r>
        <w:br/>
        <w:t xml:space="preserve">das er </w:t>
      </w:r>
      <w:proofErr w:type="spellStart"/>
      <w:r>
        <w:t>yn</w:t>
      </w:r>
      <w:proofErr w:type="spellEnd"/>
      <w:r>
        <w:t xml:space="preserve"> </w:t>
      </w:r>
      <w:proofErr w:type="spellStart"/>
      <w:r>
        <w:t>muter</w:t>
      </w:r>
      <w:proofErr w:type="spellEnd"/>
      <w:r>
        <w:t xml:space="preserve"> </w:t>
      </w:r>
      <w:proofErr w:type="spellStart"/>
      <w:r>
        <w:t>leybe</w:t>
      </w:r>
      <w:proofErr w:type="spellEnd"/>
      <w:r>
        <w:br/>
        <w:t xml:space="preserve">mit </w:t>
      </w:r>
      <w:proofErr w:type="spellStart"/>
      <w:r>
        <w:t>freud</w:t>
      </w:r>
      <w:proofErr w:type="spellEnd"/>
      <w:r>
        <w:t xml:space="preserve"> dich </w:t>
      </w:r>
      <w:proofErr w:type="spellStart"/>
      <w:r>
        <w:t>hupffent</w:t>
      </w:r>
      <w:proofErr w:type="spellEnd"/>
      <w:r>
        <w:t xml:space="preserve"> </w:t>
      </w:r>
      <w:proofErr w:type="spellStart"/>
      <w:r>
        <w:t>preyst</w:t>
      </w:r>
      <w:proofErr w:type="spellEnd"/>
      <w:r>
        <w:t>,</w:t>
      </w:r>
      <w:r>
        <w:br/>
      </w:r>
      <w:proofErr w:type="spellStart"/>
      <w:r>
        <w:t>Deyn</w:t>
      </w:r>
      <w:proofErr w:type="spellEnd"/>
      <w:r>
        <w:t xml:space="preserve"> weg </w:t>
      </w:r>
      <w:proofErr w:type="spellStart"/>
      <w:r>
        <w:t>bereyt</w:t>
      </w:r>
      <w:proofErr w:type="spellEnd"/>
      <w:r>
        <w:t xml:space="preserve"> und </w:t>
      </w:r>
      <w:proofErr w:type="spellStart"/>
      <w:r>
        <w:t>lert</w:t>
      </w:r>
      <w:proofErr w:type="spellEnd"/>
      <w:r>
        <w:t>,</w:t>
      </w:r>
      <w:r>
        <w:br/>
      </w:r>
      <w:proofErr w:type="spellStart"/>
      <w:r>
        <w:t>drumb</w:t>
      </w:r>
      <w:proofErr w:type="spellEnd"/>
      <w:r>
        <w:t xml:space="preserve"> ihn Herodes </w:t>
      </w:r>
      <w:proofErr w:type="spellStart"/>
      <w:r>
        <w:t>tödet</w:t>
      </w:r>
      <w:proofErr w:type="spellEnd"/>
      <w:r>
        <w:br/>
        <w:t xml:space="preserve">auf bitt </w:t>
      </w:r>
      <w:proofErr w:type="spellStart"/>
      <w:r>
        <w:t>eyns</w:t>
      </w:r>
      <w:proofErr w:type="spellEnd"/>
      <w:r>
        <w:t xml:space="preserve"> </w:t>
      </w:r>
      <w:proofErr w:type="spellStart"/>
      <w:r>
        <w:t>weybs</w:t>
      </w:r>
      <w:proofErr w:type="spellEnd"/>
      <w:r>
        <w:t xml:space="preserve"> </w:t>
      </w:r>
      <w:proofErr w:type="spellStart"/>
      <w:r>
        <w:t>verkert</w:t>
      </w:r>
      <w:proofErr w:type="spellEnd"/>
      <w:r>
        <w:t>:</w:t>
      </w:r>
      <w:r>
        <w:br/>
      </w:r>
      <w:proofErr w:type="spellStart"/>
      <w:r>
        <w:t>vonn</w:t>
      </w:r>
      <w:proofErr w:type="spellEnd"/>
      <w:r>
        <w:t xml:space="preserve"> </w:t>
      </w:r>
      <w:proofErr w:type="spellStart"/>
      <w:r>
        <w:t>frawen</w:t>
      </w:r>
      <w:proofErr w:type="spellEnd"/>
      <w:r>
        <w:t xml:space="preserve"> </w:t>
      </w:r>
      <w:proofErr w:type="spellStart"/>
      <w:r>
        <w:t>leyb</w:t>
      </w:r>
      <w:proofErr w:type="spellEnd"/>
      <w:r>
        <w:t xml:space="preserve"> </w:t>
      </w:r>
      <w:proofErr w:type="spellStart"/>
      <w:r>
        <w:t>keyn</w:t>
      </w:r>
      <w:proofErr w:type="spellEnd"/>
      <w:r>
        <w:t xml:space="preserve"> grösser wird </w:t>
      </w:r>
      <w:proofErr w:type="spellStart"/>
      <w:r>
        <w:t>bewert</w:t>
      </w:r>
      <w:proofErr w:type="spellEnd"/>
      <w:r>
        <w:t>.</w:t>
      </w:r>
    </w:p>
    <w:p w14:paraId="2FE56CE8" w14:textId="77777777" w:rsidR="009B1618" w:rsidRDefault="009B1618" w:rsidP="009B1618">
      <w:pPr>
        <w:pStyle w:val="StandardWeb"/>
      </w:pPr>
      <w:r>
        <w:t xml:space="preserve">2. In </w:t>
      </w:r>
      <w:proofErr w:type="spellStart"/>
      <w:r>
        <w:t>dysem</w:t>
      </w:r>
      <w:proofErr w:type="spellEnd"/>
      <w:r>
        <w:t xml:space="preserve"> </w:t>
      </w:r>
      <w:proofErr w:type="spellStart"/>
      <w:r>
        <w:t>heylgen</w:t>
      </w:r>
      <w:proofErr w:type="spellEnd"/>
      <w:r>
        <w:t xml:space="preserve"> </w:t>
      </w:r>
      <w:proofErr w:type="spellStart"/>
      <w:r>
        <w:t>teuffer</w:t>
      </w:r>
      <w:proofErr w:type="spellEnd"/>
      <w:r>
        <w:br/>
        <w:t xml:space="preserve">und allen </w:t>
      </w:r>
      <w:proofErr w:type="spellStart"/>
      <w:r>
        <w:t>heylgen</w:t>
      </w:r>
      <w:proofErr w:type="spellEnd"/>
      <w:r>
        <w:t xml:space="preserve"> klar u. s. w.</w:t>
      </w:r>
    </w:p>
    <w:p w14:paraId="0F8FC598" w14:textId="77777777" w:rsidR="009B1618" w:rsidRDefault="009B1618" w:rsidP="006118C3">
      <w:pPr>
        <w:pStyle w:val="berschrift2"/>
      </w:pPr>
      <w:r>
        <w:rPr>
          <w:rStyle w:val="Fett"/>
        </w:rPr>
        <w:t xml:space="preserve">o. Von </w:t>
      </w:r>
      <w:proofErr w:type="spellStart"/>
      <w:r>
        <w:rPr>
          <w:rStyle w:val="Fett"/>
        </w:rPr>
        <w:t>sant</w:t>
      </w:r>
      <w:proofErr w:type="spellEnd"/>
      <w:r>
        <w:rPr>
          <w:rStyle w:val="Fett"/>
        </w:rPr>
        <w:t xml:space="preserve"> Steffan.</w:t>
      </w:r>
    </w:p>
    <w:p w14:paraId="199C0C5F" w14:textId="77777777" w:rsidR="009B1618" w:rsidRDefault="009B1618" w:rsidP="009B1618">
      <w:pPr>
        <w:pStyle w:val="StandardWeb"/>
      </w:pPr>
      <w:r>
        <w:t xml:space="preserve">O </w:t>
      </w:r>
      <w:proofErr w:type="spellStart"/>
      <w:r>
        <w:t>got</w:t>
      </w:r>
      <w:proofErr w:type="spellEnd"/>
      <w:r>
        <w:t xml:space="preserve"> du hast </w:t>
      </w:r>
      <w:proofErr w:type="spellStart"/>
      <w:r>
        <w:t>sant</w:t>
      </w:r>
      <w:proofErr w:type="spellEnd"/>
      <w:r>
        <w:t xml:space="preserve"> Steffan</w:t>
      </w:r>
      <w:r>
        <w:br/>
      </w:r>
      <w:proofErr w:type="spellStart"/>
      <w:r>
        <w:t>gesterket</w:t>
      </w:r>
      <w:proofErr w:type="spellEnd"/>
      <w:r>
        <w:t xml:space="preserve"> und </w:t>
      </w:r>
      <w:proofErr w:type="spellStart"/>
      <w:r>
        <w:t>geert</w:t>
      </w:r>
      <w:proofErr w:type="spellEnd"/>
      <w:r>
        <w:t>,</w:t>
      </w:r>
      <w:r>
        <w:br/>
        <w:t xml:space="preserve">das er </w:t>
      </w:r>
      <w:proofErr w:type="spellStart"/>
      <w:r>
        <w:t>deyn</w:t>
      </w:r>
      <w:proofErr w:type="spellEnd"/>
      <w:r>
        <w:t xml:space="preserve"> </w:t>
      </w:r>
      <w:proofErr w:type="spellStart"/>
      <w:r>
        <w:t>wort</w:t>
      </w:r>
      <w:proofErr w:type="spellEnd"/>
      <w:r>
        <w:t xml:space="preserve"> bekennet,</w:t>
      </w:r>
      <w:r>
        <w:br/>
        <w:t xml:space="preserve">und </w:t>
      </w:r>
      <w:proofErr w:type="spellStart"/>
      <w:r>
        <w:t>künlich</w:t>
      </w:r>
      <w:proofErr w:type="spellEnd"/>
      <w:r>
        <w:t xml:space="preserve"> hat </w:t>
      </w:r>
      <w:proofErr w:type="spellStart"/>
      <w:r>
        <w:t>gelert</w:t>
      </w:r>
      <w:proofErr w:type="spellEnd"/>
      <w:r>
        <w:t>.</w:t>
      </w:r>
      <w:r>
        <w:br/>
      </w:r>
      <w:proofErr w:type="spellStart"/>
      <w:r>
        <w:t>Darumb</w:t>
      </w:r>
      <w:proofErr w:type="spellEnd"/>
      <w:r>
        <w:t xml:space="preserve"> den todt er </w:t>
      </w:r>
      <w:proofErr w:type="spellStart"/>
      <w:r>
        <w:t>lydt</w:t>
      </w:r>
      <w:proofErr w:type="spellEnd"/>
      <w:r>
        <w:t>,</w:t>
      </w:r>
      <w:r>
        <w:br/>
        <w:t xml:space="preserve">den </w:t>
      </w:r>
      <w:proofErr w:type="spellStart"/>
      <w:r>
        <w:t>hymel</w:t>
      </w:r>
      <w:proofErr w:type="spellEnd"/>
      <w:r>
        <w:t xml:space="preserve"> sah er offen</w:t>
      </w:r>
      <w:r>
        <w:br/>
      </w:r>
      <w:proofErr w:type="spellStart"/>
      <w:r>
        <w:t>unn</w:t>
      </w:r>
      <w:proofErr w:type="spellEnd"/>
      <w:r>
        <w:t xml:space="preserve"> Christum auch damit,</w:t>
      </w:r>
      <w:r>
        <w:br/>
        <w:t xml:space="preserve">für solche </w:t>
      </w:r>
      <w:proofErr w:type="spellStart"/>
      <w:r>
        <w:t>feyndt</w:t>
      </w:r>
      <w:proofErr w:type="spellEnd"/>
      <w:r>
        <w:t xml:space="preserve"> </w:t>
      </w:r>
      <w:proofErr w:type="spellStart"/>
      <w:r>
        <w:t>thet</w:t>
      </w:r>
      <w:proofErr w:type="spellEnd"/>
      <w:r>
        <w:t xml:space="preserve"> er </w:t>
      </w:r>
      <w:proofErr w:type="spellStart"/>
      <w:r>
        <w:t>czu</w:t>
      </w:r>
      <w:proofErr w:type="spellEnd"/>
      <w:r>
        <w:t xml:space="preserve"> dir seyn bitt.</w:t>
      </w:r>
    </w:p>
    <w:p w14:paraId="12935C2D" w14:textId="77777777" w:rsidR="009B1618" w:rsidRDefault="009B1618" w:rsidP="009B1618">
      <w:pPr>
        <w:pStyle w:val="StandardWeb"/>
      </w:pPr>
      <w:r>
        <w:t xml:space="preserve">2. In </w:t>
      </w:r>
      <w:proofErr w:type="spellStart"/>
      <w:r>
        <w:t>dysem</w:t>
      </w:r>
      <w:proofErr w:type="spellEnd"/>
      <w:r>
        <w:t xml:space="preserve"> </w:t>
      </w:r>
      <w:proofErr w:type="spellStart"/>
      <w:r>
        <w:t>heylgen</w:t>
      </w:r>
      <w:proofErr w:type="spellEnd"/>
      <w:r>
        <w:t xml:space="preserve"> Steffan</w:t>
      </w:r>
      <w:r>
        <w:br/>
        <w:t xml:space="preserve">und allen </w:t>
      </w:r>
      <w:proofErr w:type="spellStart"/>
      <w:r>
        <w:t>heylgen</w:t>
      </w:r>
      <w:proofErr w:type="spellEnd"/>
      <w:r>
        <w:t xml:space="preserve"> klar u. s. w.</w:t>
      </w:r>
    </w:p>
    <w:p w14:paraId="3A43DEA6" w14:textId="77777777" w:rsidR="009B1618" w:rsidRDefault="009B1618" w:rsidP="006118C3">
      <w:pPr>
        <w:pStyle w:val="berschrift2"/>
      </w:pPr>
      <w:r>
        <w:rPr>
          <w:rStyle w:val="Fett"/>
        </w:rPr>
        <w:t xml:space="preserve">p. Von den </w:t>
      </w:r>
      <w:proofErr w:type="spellStart"/>
      <w:r>
        <w:rPr>
          <w:rStyle w:val="Fett"/>
        </w:rPr>
        <w:t>Kyndleyn</w:t>
      </w:r>
      <w:proofErr w:type="spellEnd"/>
      <w:r>
        <w:rPr>
          <w:rStyle w:val="Fett"/>
        </w:rPr>
        <w:t>.</w:t>
      </w:r>
    </w:p>
    <w:p w14:paraId="58C157E7" w14:textId="77777777" w:rsidR="009B1618" w:rsidRDefault="009B1618" w:rsidP="009B1618">
      <w:pPr>
        <w:pStyle w:val="StandardWeb"/>
      </w:pPr>
      <w:r>
        <w:t xml:space="preserve">Von </w:t>
      </w:r>
      <w:proofErr w:type="spellStart"/>
      <w:r>
        <w:t>kynden</w:t>
      </w:r>
      <w:proofErr w:type="spellEnd"/>
      <w:r>
        <w:t xml:space="preserve">, die man </w:t>
      </w:r>
      <w:proofErr w:type="spellStart"/>
      <w:r>
        <w:t>seyget</w:t>
      </w:r>
      <w:proofErr w:type="spellEnd"/>
      <w:r>
        <w:t>,</w:t>
      </w:r>
      <w:r>
        <w:br/>
        <w:t xml:space="preserve">hast du, o </w:t>
      </w:r>
      <w:proofErr w:type="spellStart"/>
      <w:r>
        <w:t>got</w:t>
      </w:r>
      <w:proofErr w:type="spellEnd"/>
      <w:r>
        <w:t xml:space="preserve">, </w:t>
      </w:r>
      <w:proofErr w:type="spellStart"/>
      <w:r>
        <w:t>deyn</w:t>
      </w:r>
      <w:proofErr w:type="spellEnd"/>
      <w:r>
        <w:t xml:space="preserve"> lob,</w:t>
      </w:r>
      <w:r>
        <w:br/>
        <w:t xml:space="preserve">Des </w:t>
      </w:r>
      <w:proofErr w:type="spellStart"/>
      <w:r>
        <w:t>scheynlich</w:t>
      </w:r>
      <w:proofErr w:type="spellEnd"/>
      <w:r>
        <w:t xml:space="preserve"> ward </w:t>
      </w:r>
      <w:proofErr w:type="spellStart"/>
      <w:r>
        <w:t>erzeyget</w:t>
      </w:r>
      <w:proofErr w:type="spellEnd"/>
      <w:r>
        <w:br/>
        <w:t xml:space="preserve">am palmentag </w:t>
      </w:r>
      <w:proofErr w:type="spellStart"/>
      <w:r>
        <w:t>eyn</w:t>
      </w:r>
      <w:proofErr w:type="spellEnd"/>
      <w:r>
        <w:t xml:space="preserve"> prob,</w:t>
      </w:r>
      <w:r>
        <w:br/>
        <w:t xml:space="preserve">Und durch der </w:t>
      </w:r>
      <w:proofErr w:type="spellStart"/>
      <w:r>
        <w:t>kyndleyn</w:t>
      </w:r>
      <w:proofErr w:type="spellEnd"/>
      <w:r>
        <w:t xml:space="preserve"> todt,</w:t>
      </w:r>
      <w:r>
        <w:br/>
        <w:t xml:space="preserve">die </w:t>
      </w:r>
      <w:proofErr w:type="spellStart"/>
      <w:r>
        <w:t>Pharon</w:t>
      </w:r>
      <w:proofErr w:type="spellEnd"/>
      <w:r>
        <w:t xml:space="preserve"> und Herodes</w:t>
      </w:r>
      <w:r>
        <w:br/>
      </w:r>
      <w:proofErr w:type="spellStart"/>
      <w:r>
        <w:t>yhr</w:t>
      </w:r>
      <w:proofErr w:type="spellEnd"/>
      <w:r>
        <w:t xml:space="preserve"> </w:t>
      </w:r>
      <w:proofErr w:type="spellStart"/>
      <w:r>
        <w:t>yeder</w:t>
      </w:r>
      <w:proofErr w:type="spellEnd"/>
      <w:r>
        <w:t xml:space="preserve"> </w:t>
      </w:r>
      <w:proofErr w:type="spellStart"/>
      <w:r>
        <w:t>tödet</w:t>
      </w:r>
      <w:proofErr w:type="spellEnd"/>
      <w:r>
        <w:t xml:space="preserve"> hat,</w:t>
      </w:r>
      <w:r>
        <w:br/>
        <w:t xml:space="preserve">das alles </w:t>
      </w:r>
      <w:proofErr w:type="spellStart"/>
      <w:r>
        <w:t>nit</w:t>
      </w:r>
      <w:proofErr w:type="spellEnd"/>
      <w:r>
        <w:t xml:space="preserve"> </w:t>
      </w:r>
      <w:proofErr w:type="spellStart"/>
      <w:r>
        <w:t>verhyndert</w:t>
      </w:r>
      <w:proofErr w:type="spellEnd"/>
      <w:r>
        <w:t xml:space="preserve"> </w:t>
      </w:r>
      <w:proofErr w:type="spellStart"/>
      <w:r>
        <w:t>deynen</w:t>
      </w:r>
      <w:proofErr w:type="spellEnd"/>
      <w:r>
        <w:t xml:space="preserve"> </w:t>
      </w:r>
      <w:proofErr w:type="spellStart"/>
      <w:r>
        <w:t>rath</w:t>
      </w:r>
      <w:proofErr w:type="spellEnd"/>
      <w:r>
        <w:t>.</w:t>
      </w:r>
    </w:p>
    <w:p w14:paraId="0C560B58" w14:textId="77777777" w:rsidR="009B1618" w:rsidRDefault="009B1618" w:rsidP="009B1618">
      <w:pPr>
        <w:pStyle w:val="StandardWeb"/>
      </w:pPr>
      <w:r>
        <w:t xml:space="preserve">2. </w:t>
      </w:r>
      <w:proofErr w:type="spellStart"/>
      <w:r>
        <w:t>Domit</w:t>
      </w:r>
      <w:proofErr w:type="spellEnd"/>
      <w:r>
        <w:t xml:space="preserve"> wir uns fast </w:t>
      </w:r>
      <w:proofErr w:type="spellStart"/>
      <w:r>
        <w:t>stercken</w:t>
      </w:r>
      <w:proofErr w:type="spellEnd"/>
      <w:r>
        <w:t>,</w:t>
      </w:r>
      <w:r>
        <w:br/>
      </w:r>
      <w:proofErr w:type="spellStart"/>
      <w:r>
        <w:t>nit</w:t>
      </w:r>
      <w:proofErr w:type="spellEnd"/>
      <w:r>
        <w:t xml:space="preserve"> </w:t>
      </w:r>
      <w:proofErr w:type="spellStart"/>
      <w:r>
        <w:t>förchten</w:t>
      </w:r>
      <w:proofErr w:type="spellEnd"/>
      <w:r>
        <w:t xml:space="preserve"> </w:t>
      </w:r>
      <w:proofErr w:type="spellStart"/>
      <w:r>
        <w:t>Tyranney</w:t>
      </w:r>
      <w:proofErr w:type="spellEnd"/>
      <w:r>
        <w:t>,</w:t>
      </w:r>
      <w:r>
        <w:br/>
        <w:t xml:space="preserve">und dadurch eben </w:t>
      </w:r>
      <w:proofErr w:type="spellStart"/>
      <w:r>
        <w:t>mercken</w:t>
      </w:r>
      <w:proofErr w:type="spellEnd"/>
      <w:r>
        <w:t>,</w:t>
      </w:r>
      <w:r>
        <w:br/>
        <w:t xml:space="preserve">das </w:t>
      </w:r>
      <w:proofErr w:type="spellStart"/>
      <w:r>
        <w:t>nymandt</w:t>
      </w:r>
      <w:proofErr w:type="spellEnd"/>
      <w:r>
        <w:t xml:space="preserve"> </w:t>
      </w:r>
      <w:proofErr w:type="spellStart"/>
      <w:r>
        <w:t>müglich</w:t>
      </w:r>
      <w:proofErr w:type="spellEnd"/>
      <w:r>
        <w:t xml:space="preserve"> sey,</w:t>
      </w:r>
      <w:r>
        <w:br/>
      </w:r>
      <w:proofErr w:type="spellStart"/>
      <w:r>
        <w:t>Deym</w:t>
      </w:r>
      <w:proofErr w:type="spellEnd"/>
      <w:r>
        <w:t xml:space="preserve"> willen </w:t>
      </w:r>
      <w:proofErr w:type="spellStart"/>
      <w:r>
        <w:t>widderstan</w:t>
      </w:r>
      <w:proofErr w:type="spellEnd"/>
      <w:r>
        <w:t>,</w:t>
      </w:r>
      <w:r>
        <w:br/>
      </w:r>
      <w:proofErr w:type="spellStart"/>
      <w:r>
        <w:t>unnd</w:t>
      </w:r>
      <w:proofErr w:type="spellEnd"/>
      <w:r>
        <w:t xml:space="preserve"> wer sich des vermisset</w:t>
      </w:r>
      <w:r>
        <w:br/>
      </w:r>
      <w:proofErr w:type="spellStart"/>
      <w:r>
        <w:t>wy</w:t>
      </w:r>
      <w:proofErr w:type="spellEnd"/>
      <w:r>
        <w:t xml:space="preserve"> es </w:t>
      </w:r>
      <w:proofErr w:type="spellStart"/>
      <w:r>
        <w:t>yhm</w:t>
      </w:r>
      <w:proofErr w:type="spellEnd"/>
      <w:r>
        <w:t xml:space="preserve"> </w:t>
      </w:r>
      <w:proofErr w:type="spellStart"/>
      <w:r>
        <w:t>wirt</w:t>
      </w:r>
      <w:proofErr w:type="spellEnd"/>
      <w:r>
        <w:t xml:space="preserve"> </w:t>
      </w:r>
      <w:proofErr w:type="spellStart"/>
      <w:r>
        <w:t>ergan</w:t>
      </w:r>
      <w:proofErr w:type="spellEnd"/>
      <w:r>
        <w:t>,</w:t>
      </w:r>
      <w:r>
        <w:br/>
      </w:r>
      <w:proofErr w:type="spellStart"/>
      <w:r>
        <w:t>czeygt</w:t>
      </w:r>
      <w:proofErr w:type="spellEnd"/>
      <w:r>
        <w:t xml:space="preserve"> uns di </w:t>
      </w:r>
      <w:proofErr w:type="spellStart"/>
      <w:r>
        <w:t>schrift</w:t>
      </w:r>
      <w:proofErr w:type="spellEnd"/>
      <w:r>
        <w:t xml:space="preserve"> gar manches </w:t>
      </w:r>
      <w:proofErr w:type="spellStart"/>
      <w:r>
        <w:t>beyspil</w:t>
      </w:r>
      <w:proofErr w:type="spellEnd"/>
      <w:r>
        <w:t xml:space="preserve"> an.</w:t>
      </w:r>
    </w:p>
    <w:p w14:paraId="5BFDDAF3" w14:textId="77777777" w:rsidR="009B1618" w:rsidRDefault="009B1618" w:rsidP="009B1618">
      <w:pPr>
        <w:pStyle w:val="StandardWeb"/>
      </w:pPr>
      <w:r>
        <w:t xml:space="preserve">3. In </w:t>
      </w:r>
      <w:proofErr w:type="spellStart"/>
      <w:r>
        <w:t>dysen</w:t>
      </w:r>
      <w:proofErr w:type="spellEnd"/>
      <w:r>
        <w:t xml:space="preserve"> </w:t>
      </w:r>
      <w:proofErr w:type="spellStart"/>
      <w:r>
        <w:t>selgen</w:t>
      </w:r>
      <w:proofErr w:type="spellEnd"/>
      <w:r>
        <w:t xml:space="preserve"> </w:t>
      </w:r>
      <w:proofErr w:type="spellStart"/>
      <w:r>
        <w:t>kynden</w:t>
      </w:r>
      <w:proofErr w:type="spellEnd"/>
      <w:r>
        <w:t>,</w:t>
      </w:r>
      <w:r>
        <w:br/>
        <w:t xml:space="preserve">und allen </w:t>
      </w:r>
      <w:proofErr w:type="spellStart"/>
      <w:r>
        <w:t>heylgen</w:t>
      </w:r>
      <w:proofErr w:type="spellEnd"/>
      <w:r>
        <w:t xml:space="preserve"> klar u. s. w.</w:t>
      </w:r>
    </w:p>
    <w:p w14:paraId="34C58E05" w14:textId="77777777" w:rsidR="009B1618" w:rsidRDefault="009B1618" w:rsidP="006118C3">
      <w:pPr>
        <w:pStyle w:val="berschrift2"/>
      </w:pPr>
      <w:r>
        <w:rPr>
          <w:rStyle w:val="Fett"/>
        </w:rPr>
        <w:t>q. Von Maria, der Schwester Marthe</w:t>
      </w:r>
    </w:p>
    <w:p w14:paraId="19E62551" w14:textId="77777777" w:rsidR="009B1618" w:rsidRDefault="009B1618" w:rsidP="009B1618">
      <w:pPr>
        <w:pStyle w:val="StandardWeb"/>
      </w:pPr>
      <w:r>
        <w:t xml:space="preserve">1. Maria, </w:t>
      </w:r>
      <w:proofErr w:type="spellStart"/>
      <w:r>
        <w:t>schwester</w:t>
      </w:r>
      <w:proofErr w:type="spellEnd"/>
      <w:r>
        <w:t xml:space="preserve"> Marthe,</w:t>
      </w:r>
      <w:r>
        <w:br/>
        <w:t>Christus begnadet hat,</w:t>
      </w:r>
      <w:r>
        <w:br/>
        <w:t xml:space="preserve">das sie mit </w:t>
      </w:r>
      <w:proofErr w:type="spellStart"/>
      <w:r>
        <w:t>fleyß</w:t>
      </w:r>
      <w:proofErr w:type="spellEnd"/>
      <w:r>
        <w:t xml:space="preserve"> </w:t>
      </w:r>
      <w:proofErr w:type="spellStart"/>
      <w:r>
        <w:t>gewarte</w:t>
      </w:r>
      <w:proofErr w:type="spellEnd"/>
      <w:r>
        <w:br/>
      </w:r>
      <w:proofErr w:type="spellStart"/>
      <w:r>
        <w:t>seyns</w:t>
      </w:r>
      <w:proofErr w:type="spellEnd"/>
      <w:r>
        <w:t xml:space="preserve"> </w:t>
      </w:r>
      <w:proofErr w:type="spellStart"/>
      <w:r>
        <w:t>worts</w:t>
      </w:r>
      <w:proofErr w:type="spellEnd"/>
      <w:r>
        <w:t xml:space="preserve"> für </w:t>
      </w:r>
      <w:proofErr w:type="spellStart"/>
      <w:r>
        <w:t>wircklich</w:t>
      </w:r>
      <w:proofErr w:type="spellEnd"/>
      <w:r>
        <w:t xml:space="preserve"> that.</w:t>
      </w:r>
      <w:r>
        <w:br/>
      </w:r>
      <w:proofErr w:type="spellStart"/>
      <w:r>
        <w:t>Welchs</w:t>
      </w:r>
      <w:proofErr w:type="spellEnd"/>
      <w:r>
        <w:t xml:space="preserve"> Marthe </w:t>
      </w:r>
      <w:proofErr w:type="spellStart"/>
      <w:r>
        <w:t>nit</w:t>
      </w:r>
      <w:proofErr w:type="spellEnd"/>
      <w:r>
        <w:t xml:space="preserve"> </w:t>
      </w:r>
      <w:proofErr w:type="spellStart"/>
      <w:r>
        <w:t>gefelt</w:t>
      </w:r>
      <w:proofErr w:type="spellEnd"/>
      <w:r>
        <w:t>,</w:t>
      </w:r>
      <w:r>
        <w:br/>
        <w:t xml:space="preserve">und doch </w:t>
      </w:r>
      <w:proofErr w:type="spellStart"/>
      <w:r>
        <w:t>alleyn</w:t>
      </w:r>
      <w:proofErr w:type="spellEnd"/>
      <w:r>
        <w:t xml:space="preserve"> ist </w:t>
      </w:r>
      <w:proofErr w:type="spellStart"/>
      <w:r>
        <w:t>nöttig</w:t>
      </w:r>
      <w:proofErr w:type="spellEnd"/>
      <w:r>
        <w:br/>
      </w:r>
      <w:proofErr w:type="spellStart"/>
      <w:r>
        <w:t>wy</w:t>
      </w:r>
      <w:proofErr w:type="spellEnd"/>
      <w:r>
        <w:t xml:space="preserve"> Christus selbst </w:t>
      </w:r>
      <w:proofErr w:type="spellStart"/>
      <w:r>
        <w:t>erczelt</w:t>
      </w:r>
      <w:proofErr w:type="spellEnd"/>
      <w:r>
        <w:t>,</w:t>
      </w:r>
      <w:r>
        <w:br/>
        <w:t xml:space="preserve">das </w:t>
      </w:r>
      <w:proofErr w:type="spellStart"/>
      <w:r>
        <w:t>sy</w:t>
      </w:r>
      <w:proofErr w:type="spellEnd"/>
      <w:r>
        <w:t xml:space="preserve"> damit den </w:t>
      </w:r>
      <w:proofErr w:type="spellStart"/>
      <w:r>
        <w:t>gutten</w:t>
      </w:r>
      <w:proofErr w:type="spellEnd"/>
      <w:r>
        <w:t xml:space="preserve"> </w:t>
      </w:r>
      <w:proofErr w:type="spellStart"/>
      <w:r>
        <w:t>theyl</w:t>
      </w:r>
      <w:proofErr w:type="spellEnd"/>
      <w:r>
        <w:t xml:space="preserve"> </w:t>
      </w:r>
      <w:proofErr w:type="spellStart"/>
      <w:r>
        <w:t>erwelt</w:t>
      </w:r>
      <w:proofErr w:type="spellEnd"/>
      <w:r>
        <w:t>.</w:t>
      </w:r>
    </w:p>
    <w:p w14:paraId="2D32638D" w14:textId="77777777" w:rsidR="009B1618" w:rsidRDefault="009B1618" w:rsidP="009B1618">
      <w:pPr>
        <w:pStyle w:val="StandardWeb"/>
      </w:pPr>
      <w:r>
        <w:t xml:space="preserve">2. In </w:t>
      </w:r>
      <w:proofErr w:type="spellStart"/>
      <w:r>
        <w:t>dysem</w:t>
      </w:r>
      <w:proofErr w:type="spellEnd"/>
      <w:r>
        <w:t xml:space="preserve"> </w:t>
      </w:r>
      <w:proofErr w:type="spellStart"/>
      <w:r>
        <w:t>helgen</w:t>
      </w:r>
      <w:proofErr w:type="spellEnd"/>
      <w:r>
        <w:t xml:space="preserve"> </w:t>
      </w:r>
      <w:proofErr w:type="spellStart"/>
      <w:r>
        <w:t>weybe</w:t>
      </w:r>
      <w:proofErr w:type="spellEnd"/>
      <w:r>
        <w:br/>
        <w:t xml:space="preserve">und allen </w:t>
      </w:r>
      <w:proofErr w:type="spellStart"/>
      <w:r>
        <w:t>heylgen</w:t>
      </w:r>
      <w:proofErr w:type="spellEnd"/>
      <w:r>
        <w:t xml:space="preserve"> klar u. s. w.</w:t>
      </w:r>
    </w:p>
    <w:p w14:paraId="0121EADF" w14:textId="77777777" w:rsidR="009B1618" w:rsidRDefault="009B1618" w:rsidP="006118C3">
      <w:pPr>
        <w:pStyle w:val="berschrift2"/>
      </w:pPr>
      <w:r>
        <w:rPr>
          <w:rStyle w:val="Fett"/>
        </w:rPr>
        <w:t xml:space="preserve">r. Von den </w:t>
      </w:r>
      <w:proofErr w:type="spellStart"/>
      <w:r>
        <w:rPr>
          <w:rStyle w:val="Fett"/>
        </w:rPr>
        <w:t>heylgen</w:t>
      </w:r>
      <w:proofErr w:type="spellEnd"/>
      <w:r>
        <w:rPr>
          <w:rStyle w:val="Fett"/>
        </w:rPr>
        <w:t xml:space="preserve"> </w:t>
      </w:r>
      <w:proofErr w:type="spellStart"/>
      <w:r>
        <w:rPr>
          <w:rStyle w:val="Fett"/>
        </w:rPr>
        <w:t>Vetern</w:t>
      </w:r>
      <w:proofErr w:type="spellEnd"/>
      <w:r>
        <w:rPr>
          <w:rStyle w:val="Fett"/>
        </w:rPr>
        <w:t xml:space="preserve"> und Propheten.</w:t>
      </w:r>
    </w:p>
    <w:p w14:paraId="0D3C2DE7" w14:textId="77777777" w:rsidR="009B1618" w:rsidRDefault="009B1618" w:rsidP="009B1618">
      <w:pPr>
        <w:pStyle w:val="StandardWeb"/>
      </w:pPr>
      <w:r>
        <w:t xml:space="preserve">1. O </w:t>
      </w:r>
      <w:proofErr w:type="spellStart"/>
      <w:r>
        <w:t>got</w:t>
      </w:r>
      <w:proofErr w:type="spellEnd"/>
      <w:r>
        <w:t xml:space="preserve"> </w:t>
      </w:r>
      <w:proofErr w:type="spellStart"/>
      <w:r>
        <w:t>deyn</w:t>
      </w:r>
      <w:proofErr w:type="spellEnd"/>
      <w:r>
        <w:t xml:space="preserve"> </w:t>
      </w:r>
      <w:proofErr w:type="spellStart"/>
      <w:r>
        <w:t>heylg</w:t>
      </w:r>
      <w:proofErr w:type="spellEnd"/>
      <w:r>
        <w:t xml:space="preserve"> </w:t>
      </w:r>
      <w:proofErr w:type="spellStart"/>
      <w:r>
        <w:t>propheten</w:t>
      </w:r>
      <w:proofErr w:type="spellEnd"/>
      <w:r>
        <w:br/>
        <w:t>du hoch begnadet hast,</w:t>
      </w:r>
      <w:r>
        <w:br/>
        <w:t xml:space="preserve">das </w:t>
      </w:r>
      <w:proofErr w:type="spellStart"/>
      <w:r>
        <w:t>sy</w:t>
      </w:r>
      <w:proofErr w:type="spellEnd"/>
      <w:r>
        <w:t xml:space="preserve"> verkünden </w:t>
      </w:r>
      <w:proofErr w:type="spellStart"/>
      <w:r>
        <w:t>thetenvdeynn</w:t>
      </w:r>
      <w:proofErr w:type="spellEnd"/>
      <w:r>
        <w:t xml:space="preserve"> Sohn, der uns </w:t>
      </w:r>
      <w:proofErr w:type="spellStart"/>
      <w:r>
        <w:t>erlost</w:t>
      </w:r>
      <w:proofErr w:type="spellEnd"/>
      <w:r>
        <w:t>.</w:t>
      </w:r>
      <w:r>
        <w:br/>
        <w:t xml:space="preserve">Im samen </w:t>
      </w:r>
      <w:proofErr w:type="spellStart"/>
      <w:r>
        <w:t>Abrahe</w:t>
      </w:r>
      <w:proofErr w:type="spellEnd"/>
      <w:r>
        <w:br/>
        <w:t xml:space="preserve">ist uns solch </w:t>
      </w:r>
      <w:proofErr w:type="spellStart"/>
      <w:r>
        <w:t>heyl</w:t>
      </w:r>
      <w:proofErr w:type="spellEnd"/>
      <w:r>
        <w:t xml:space="preserve"> herkommen,</w:t>
      </w:r>
      <w:r>
        <w:br/>
        <w:t xml:space="preserve">durch </w:t>
      </w:r>
      <w:proofErr w:type="spellStart"/>
      <w:r>
        <w:t>reyner</w:t>
      </w:r>
      <w:proofErr w:type="spellEnd"/>
      <w:r>
        <w:t xml:space="preserve"> </w:t>
      </w:r>
      <w:proofErr w:type="spellStart"/>
      <w:r>
        <w:t>yungkfraw</w:t>
      </w:r>
      <w:proofErr w:type="spellEnd"/>
      <w:r>
        <w:t xml:space="preserve"> ehe,</w:t>
      </w:r>
      <w:r>
        <w:br/>
        <w:t xml:space="preserve">damit von uns gewendet </w:t>
      </w:r>
      <w:proofErr w:type="spellStart"/>
      <w:r>
        <w:t>ewigs</w:t>
      </w:r>
      <w:proofErr w:type="spellEnd"/>
      <w:r>
        <w:t xml:space="preserve"> </w:t>
      </w:r>
      <w:proofErr w:type="spellStart"/>
      <w:r>
        <w:t>we</w:t>
      </w:r>
      <w:proofErr w:type="spellEnd"/>
      <w:r>
        <w:t>.</w:t>
      </w:r>
    </w:p>
    <w:p w14:paraId="58B9B5EF" w14:textId="77777777" w:rsidR="009B1618" w:rsidRDefault="009B1618" w:rsidP="009B1618">
      <w:pPr>
        <w:pStyle w:val="StandardWeb"/>
      </w:pPr>
      <w:r>
        <w:t xml:space="preserve">2. In </w:t>
      </w:r>
      <w:proofErr w:type="spellStart"/>
      <w:r>
        <w:t>vetern</w:t>
      </w:r>
      <w:proofErr w:type="spellEnd"/>
      <w:r>
        <w:t xml:space="preserve"> und Propheten</w:t>
      </w:r>
      <w:r>
        <w:br/>
        <w:t xml:space="preserve">und allen </w:t>
      </w:r>
      <w:proofErr w:type="spellStart"/>
      <w:r>
        <w:t>heylgen</w:t>
      </w:r>
      <w:proofErr w:type="spellEnd"/>
      <w:r>
        <w:t xml:space="preserve"> klar u. s. w.</w:t>
      </w:r>
    </w:p>
    <w:p w14:paraId="67856DF2" w14:textId="77777777" w:rsidR="009B1618" w:rsidRDefault="009B1618" w:rsidP="006118C3">
      <w:pPr>
        <w:pStyle w:val="berschrift2"/>
      </w:pPr>
      <w:r>
        <w:rPr>
          <w:rStyle w:val="Fett"/>
        </w:rPr>
        <w:t>s. Von allen Engeln.</w:t>
      </w:r>
    </w:p>
    <w:p w14:paraId="04D7D674" w14:textId="77777777" w:rsidR="009B1618" w:rsidRDefault="009B1618" w:rsidP="009B1618">
      <w:pPr>
        <w:pStyle w:val="StandardWeb"/>
      </w:pPr>
      <w:r>
        <w:t>1. Herr, durch den fall der Engel</w:t>
      </w:r>
      <w:r>
        <w:br/>
        <w:t xml:space="preserve">der ewig ist </w:t>
      </w:r>
      <w:proofErr w:type="spellStart"/>
      <w:r>
        <w:t>verkündt</w:t>
      </w:r>
      <w:proofErr w:type="spellEnd"/>
      <w:r>
        <w:t>,</w:t>
      </w:r>
      <w:r>
        <w:br/>
      </w:r>
      <w:proofErr w:type="spellStart"/>
      <w:r>
        <w:t>umb</w:t>
      </w:r>
      <w:proofErr w:type="spellEnd"/>
      <w:r>
        <w:t xml:space="preserve"> </w:t>
      </w:r>
      <w:proofErr w:type="spellStart"/>
      <w:r>
        <w:t>yhrer</w:t>
      </w:r>
      <w:proofErr w:type="spellEnd"/>
      <w:r>
        <w:t xml:space="preserve"> </w:t>
      </w:r>
      <w:proofErr w:type="spellStart"/>
      <w:r>
        <w:t>hoffart</w:t>
      </w:r>
      <w:proofErr w:type="spellEnd"/>
      <w:r>
        <w:t xml:space="preserve"> </w:t>
      </w:r>
      <w:proofErr w:type="spellStart"/>
      <w:r>
        <w:t>mengel</w:t>
      </w:r>
      <w:proofErr w:type="spellEnd"/>
      <w:r>
        <w:t>,</w:t>
      </w:r>
      <w:r>
        <w:br/>
      </w:r>
      <w:proofErr w:type="spellStart"/>
      <w:r>
        <w:t>merck</w:t>
      </w:r>
      <w:proofErr w:type="spellEnd"/>
      <w:r>
        <w:t xml:space="preserve"> wir </w:t>
      </w:r>
      <w:proofErr w:type="spellStart"/>
      <w:r>
        <w:t>dy</w:t>
      </w:r>
      <w:proofErr w:type="spellEnd"/>
      <w:r>
        <w:t xml:space="preserve"> schwer der </w:t>
      </w:r>
      <w:proofErr w:type="spellStart"/>
      <w:r>
        <w:t>sünd</w:t>
      </w:r>
      <w:proofErr w:type="spellEnd"/>
      <w:r>
        <w:t>,</w:t>
      </w:r>
      <w:r>
        <w:br/>
        <w:t xml:space="preserve">Dagegen </w:t>
      </w:r>
      <w:proofErr w:type="spellStart"/>
      <w:r>
        <w:t>freud</w:t>
      </w:r>
      <w:proofErr w:type="spellEnd"/>
      <w:r>
        <w:t xml:space="preserve"> und </w:t>
      </w:r>
      <w:proofErr w:type="spellStart"/>
      <w:r>
        <w:t>trost</w:t>
      </w:r>
      <w:proofErr w:type="spellEnd"/>
      <w:r>
        <w:br/>
        <w:t xml:space="preserve">der </w:t>
      </w:r>
      <w:proofErr w:type="spellStart"/>
      <w:r>
        <w:t>engeliischen</w:t>
      </w:r>
      <w:proofErr w:type="spellEnd"/>
      <w:r>
        <w:t xml:space="preserve"> </w:t>
      </w:r>
      <w:proofErr w:type="spellStart"/>
      <w:r>
        <w:t>geyste</w:t>
      </w:r>
      <w:proofErr w:type="spellEnd"/>
      <w:r>
        <w:t>,</w:t>
      </w:r>
      <w:r>
        <w:br/>
      </w:r>
      <w:proofErr w:type="spellStart"/>
      <w:r>
        <w:t>dy</w:t>
      </w:r>
      <w:proofErr w:type="spellEnd"/>
      <w:r>
        <w:t xml:space="preserve"> du </w:t>
      </w:r>
      <w:proofErr w:type="spellStart"/>
      <w:r>
        <w:t>geseylget</w:t>
      </w:r>
      <w:proofErr w:type="spellEnd"/>
      <w:r>
        <w:t xml:space="preserve"> hast</w:t>
      </w:r>
      <w:r>
        <w:br/>
        <w:t xml:space="preserve">und wie von grossem </w:t>
      </w:r>
      <w:proofErr w:type="spellStart"/>
      <w:r>
        <w:t>ubel</w:t>
      </w:r>
      <w:proofErr w:type="spellEnd"/>
      <w:r>
        <w:t xml:space="preserve"> wir </w:t>
      </w:r>
      <w:proofErr w:type="spellStart"/>
      <w:r>
        <w:t>erlost</w:t>
      </w:r>
      <w:proofErr w:type="spellEnd"/>
      <w:r>
        <w:t>.</w:t>
      </w:r>
    </w:p>
    <w:p w14:paraId="674AC514" w14:textId="77777777" w:rsidR="009B1618" w:rsidRDefault="009B1618" w:rsidP="009B1618">
      <w:pPr>
        <w:pStyle w:val="StandardWeb"/>
      </w:pPr>
      <w:r>
        <w:t xml:space="preserve">2. Dy </w:t>
      </w:r>
      <w:proofErr w:type="spellStart"/>
      <w:r>
        <w:t>heylgen</w:t>
      </w:r>
      <w:proofErr w:type="spellEnd"/>
      <w:r>
        <w:t xml:space="preserve"> Engel sehen</w:t>
      </w:r>
      <w:r>
        <w:br/>
      </w:r>
      <w:proofErr w:type="spellStart"/>
      <w:r>
        <w:t>steth</w:t>
      </w:r>
      <w:proofErr w:type="spellEnd"/>
      <w:r>
        <w:t xml:space="preserve"> </w:t>
      </w:r>
      <w:proofErr w:type="spellStart"/>
      <w:r>
        <w:t>gotis</w:t>
      </w:r>
      <w:proofErr w:type="spellEnd"/>
      <w:r>
        <w:t xml:space="preserve"> </w:t>
      </w:r>
      <w:proofErr w:type="spellStart"/>
      <w:r>
        <w:t>angesicht</w:t>
      </w:r>
      <w:proofErr w:type="spellEnd"/>
      <w:r>
        <w:t>,</w:t>
      </w:r>
      <w:r>
        <w:br/>
      </w:r>
      <w:proofErr w:type="spellStart"/>
      <w:r>
        <w:t>deyn</w:t>
      </w:r>
      <w:proofErr w:type="spellEnd"/>
      <w:r>
        <w:t xml:space="preserve"> lob </w:t>
      </w:r>
      <w:proofErr w:type="spellStart"/>
      <w:r>
        <w:t>allczeyt</w:t>
      </w:r>
      <w:proofErr w:type="spellEnd"/>
      <w:r>
        <w:t xml:space="preserve"> </w:t>
      </w:r>
      <w:proofErr w:type="spellStart"/>
      <w:r>
        <w:t>veryehen</w:t>
      </w:r>
      <w:proofErr w:type="spellEnd"/>
      <w:r>
        <w:br/>
      </w:r>
      <w:proofErr w:type="spellStart"/>
      <w:r>
        <w:t>keyn</w:t>
      </w:r>
      <w:proofErr w:type="spellEnd"/>
      <w:r>
        <w:t xml:space="preserve"> gutes </w:t>
      </w:r>
      <w:proofErr w:type="spellStart"/>
      <w:r>
        <w:t>yhn</w:t>
      </w:r>
      <w:proofErr w:type="spellEnd"/>
      <w:r>
        <w:t xml:space="preserve"> gebricht,</w:t>
      </w:r>
      <w:r>
        <w:br/>
      </w:r>
      <w:proofErr w:type="spellStart"/>
      <w:r>
        <w:t>Ausrichtenn</w:t>
      </w:r>
      <w:proofErr w:type="spellEnd"/>
      <w:r>
        <w:t xml:space="preserve">, was er </w:t>
      </w:r>
      <w:proofErr w:type="spellStart"/>
      <w:r>
        <w:t>heyst</w:t>
      </w:r>
      <w:proofErr w:type="spellEnd"/>
      <w:r>
        <w:t>,</w:t>
      </w:r>
      <w:r>
        <w:br/>
        <w:t>verkünden strafen, schützen,</w:t>
      </w:r>
      <w:r>
        <w:br/>
      </w:r>
      <w:proofErr w:type="spellStart"/>
      <w:r>
        <w:t>domit</w:t>
      </w:r>
      <w:proofErr w:type="spellEnd"/>
      <w:r>
        <w:t xml:space="preserve"> seyn will </w:t>
      </w:r>
      <w:proofErr w:type="spellStart"/>
      <w:r>
        <w:t>geleyst</w:t>
      </w:r>
      <w:proofErr w:type="spellEnd"/>
      <w:r>
        <w:t>.</w:t>
      </w:r>
      <w:r>
        <w:br/>
        <w:t xml:space="preserve">O Herr send uns </w:t>
      </w:r>
      <w:proofErr w:type="spellStart"/>
      <w:r>
        <w:t>deyn</w:t>
      </w:r>
      <w:proofErr w:type="spellEnd"/>
      <w:r>
        <w:t xml:space="preserve"> </w:t>
      </w:r>
      <w:proofErr w:type="spellStart"/>
      <w:r>
        <w:t>hilffe</w:t>
      </w:r>
      <w:proofErr w:type="spellEnd"/>
      <w:r>
        <w:t xml:space="preserve"> durch </w:t>
      </w:r>
      <w:proofErr w:type="spellStart"/>
      <w:r>
        <w:t>dyse</w:t>
      </w:r>
      <w:proofErr w:type="spellEnd"/>
      <w:r>
        <w:t xml:space="preserve"> </w:t>
      </w:r>
      <w:proofErr w:type="spellStart"/>
      <w:r>
        <w:t>geyst</w:t>
      </w:r>
      <w:proofErr w:type="spellEnd"/>
      <w:r>
        <w:t>.</w:t>
      </w:r>
    </w:p>
    <w:p w14:paraId="3A777F29" w14:textId="77777777" w:rsidR="009B1618" w:rsidRDefault="009B1618" w:rsidP="009B1618">
      <w:pPr>
        <w:pStyle w:val="StandardWeb"/>
      </w:pPr>
      <w:r>
        <w:t xml:space="preserve">3. In </w:t>
      </w:r>
      <w:proofErr w:type="spellStart"/>
      <w:r>
        <w:t>dysem</w:t>
      </w:r>
      <w:proofErr w:type="spellEnd"/>
      <w:r>
        <w:t xml:space="preserve"> </w:t>
      </w:r>
      <w:proofErr w:type="spellStart"/>
      <w:r>
        <w:t>seylgen</w:t>
      </w:r>
      <w:proofErr w:type="spellEnd"/>
      <w:r>
        <w:t xml:space="preserve"> Engeln</w:t>
      </w:r>
      <w:r>
        <w:br/>
        <w:t xml:space="preserve">und allen </w:t>
      </w:r>
      <w:proofErr w:type="spellStart"/>
      <w:r>
        <w:t>heylgen</w:t>
      </w:r>
      <w:proofErr w:type="spellEnd"/>
      <w:r>
        <w:t xml:space="preserve"> klar u. s. w.</w:t>
      </w:r>
    </w:p>
    <w:p w14:paraId="235C065A" w14:textId="10666986" w:rsidR="009B1618" w:rsidRDefault="009B1618" w:rsidP="006118C3">
      <w:pPr>
        <w:pStyle w:val="berschrift1"/>
      </w:pPr>
      <w:r>
        <w:rPr>
          <w:rStyle w:val="screen-reader-text"/>
        </w:rPr>
        <w:t xml:space="preserve">Nun </w:t>
      </w:r>
      <w:proofErr w:type="spellStart"/>
      <w:r>
        <w:rPr>
          <w:rStyle w:val="screen-reader-text"/>
        </w:rPr>
        <w:t>herre</w:t>
      </w:r>
      <w:proofErr w:type="spellEnd"/>
      <w:r>
        <w:rPr>
          <w:rStyle w:val="screen-reader-text"/>
        </w:rPr>
        <w:t xml:space="preserve"> wirst du lassen</w:t>
      </w:r>
      <w:r>
        <w:t xml:space="preserve"> </w:t>
      </w:r>
    </w:p>
    <w:p w14:paraId="216E74B6" w14:textId="77777777" w:rsidR="009B1618" w:rsidRDefault="009B1618" w:rsidP="009B1618">
      <w:pPr>
        <w:pStyle w:val="StandardWeb"/>
      </w:pPr>
      <w:r>
        <w:t xml:space="preserve">1. Nun </w:t>
      </w:r>
      <w:proofErr w:type="spellStart"/>
      <w:r>
        <w:t>herre</w:t>
      </w:r>
      <w:proofErr w:type="spellEnd"/>
      <w:r>
        <w:t xml:space="preserve"> wirst du lassen</w:t>
      </w:r>
      <w:r>
        <w:br/>
      </w:r>
      <w:proofErr w:type="spellStart"/>
      <w:r>
        <w:t>deynn</w:t>
      </w:r>
      <w:proofErr w:type="spellEnd"/>
      <w:r>
        <w:t xml:space="preserve"> </w:t>
      </w:r>
      <w:proofErr w:type="spellStart"/>
      <w:r>
        <w:t>knecht</w:t>
      </w:r>
      <w:proofErr w:type="spellEnd"/>
      <w:r>
        <w:t xml:space="preserve"> </w:t>
      </w:r>
      <w:proofErr w:type="spellStart"/>
      <w:r>
        <w:t>yn</w:t>
      </w:r>
      <w:proofErr w:type="spellEnd"/>
      <w:r>
        <w:t xml:space="preserve"> </w:t>
      </w:r>
      <w:proofErr w:type="spellStart"/>
      <w:r>
        <w:t>frid</w:t>
      </w:r>
      <w:proofErr w:type="spellEnd"/>
      <w:r>
        <w:t xml:space="preserve"> und </w:t>
      </w:r>
      <w:proofErr w:type="spellStart"/>
      <w:r>
        <w:t>rhu</w:t>
      </w:r>
      <w:proofErr w:type="spellEnd"/>
      <w:r>
        <w:t>,</w:t>
      </w:r>
      <w:r>
        <w:br/>
      </w:r>
      <w:proofErr w:type="spellStart"/>
      <w:r>
        <w:t>wy</w:t>
      </w:r>
      <w:proofErr w:type="spellEnd"/>
      <w:r>
        <w:t xml:space="preserve"> du </w:t>
      </w:r>
      <w:proofErr w:type="spellStart"/>
      <w:r>
        <w:t>yhm</w:t>
      </w:r>
      <w:proofErr w:type="spellEnd"/>
      <w:r>
        <w:t xml:space="preserve"> hast </w:t>
      </w:r>
      <w:proofErr w:type="spellStart"/>
      <w:r>
        <w:t>verheyssen</w:t>
      </w:r>
      <w:proofErr w:type="spellEnd"/>
      <w:r>
        <w:t>,</w:t>
      </w:r>
      <w:r>
        <w:br/>
        <w:t xml:space="preserve">solch </w:t>
      </w:r>
      <w:proofErr w:type="spellStart"/>
      <w:r>
        <w:t>heyl</w:t>
      </w:r>
      <w:proofErr w:type="spellEnd"/>
      <w:r>
        <w:t xml:space="preserve"> </w:t>
      </w:r>
      <w:proofErr w:type="spellStart"/>
      <w:r>
        <w:t>kompt</w:t>
      </w:r>
      <w:proofErr w:type="spellEnd"/>
      <w:r>
        <w:t xml:space="preserve"> </w:t>
      </w:r>
      <w:proofErr w:type="spellStart"/>
      <w:r>
        <w:t>ytzt</w:t>
      </w:r>
      <w:proofErr w:type="spellEnd"/>
      <w:r>
        <w:t xml:space="preserve"> </w:t>
      </w:r>
      <w:proofErr w:type="spellStart"/>
      <w:r>
        <w:t>herczu</w:t>
      </w:r>
      <w:proofErr w:type="spellEnd"/>
      <w:r>
        <w:t>.</w:t>
      </w:r>
      <w:r>
        <w:br/>
      </w:r>
      <w:proofErr w:type="spellStart"/>
      <w:r>
        <w:t>Meynn</w:t>
      </w:r>
      <w:proofErr w:type="spellEnd"/>
      <w:r>
        <w:t xml:space="preserve"> </w:t>
      </w:r>
      <w:proofErr w:type="spellStart"/>
      <w:r>
        <w:t>augen</w:t>
      </w:r>
      <w:proofErr w:type="spellEnd"/>
      <w:r>
        <w:t xml:space="preserve"> </w:t>
      </w:r>
      <w:proofErr w:type="spellStart"/>
      <w:r>
        <w:t>czu</w:t>
      </w:r>
      <w:proofErr w:type="spellEnd"/>
      <w:r>
        <w:t xml:space="preserve"> </w:t>
      </w:r>
      <w:proofErr w:type="spellStart"/>
      <w:r>
        <w:t>gesicht</w:t>
      </w:r>
      <w:proofErr w:type="spellEnd"/>
      <w:r>
        <w:t>,</w:t>
      </w:r>
      <w:r>
        <w:br/>
        <w:t xml:space="preserve">den </w:t>
      </w:r>
      <w:proofErr w:type="spellStart"/>
      <w:r>
        <w:t>völckern</w:t>
      </w:r>
      <w:proofErr w:type="spellEnd"/>
      <w:r>
        <w:t xml:space="preserve"> </w:t>
      </w:r>
      <w:proofErr w:type="spellStart"/>
      <w:r>
        <w:t>czubereytet</w:t>
      </w:r>
      <w:proofErr w:type="spellEnd"/>
      <w:r>
        <w:t>;</w:t>
      </w:r>
      <w:r>
        <w:br/>
      </w:r>
      <w:proofErr w:type="spellStart"/>
      <w:r>
        <w:t>unnd</w:t>
      </w:r>
      <w:proofErr w:type="spellEnd"/>
      <w:r>
        <w:t xml:space="preserve"> ist der Heyden licht,</w:t>
      </w:r>
      <w:r>
        <w:br/>
      </w:r>
      <w:proofErr w:type="spellStart"/>
      <w:r>
        <w:t>eyn</w:t>
      </w:r>
      <w:proofErr w:type="spellEnd"/>
      <w:r>
        <w:t xml:space="preserve"> </w:t>
      </w:r>
      <w:proofErr w:type="spellStart"/>
      <w:r>
        <w:t>preyß</w:t>
      </w:r>
      <w:proofErr w:type="spellEnd"/>
      <w:r>
        <w:t xml:space="preserve"> </w:t>
      </w:r>
      <w:proofErr w:type="spellStart"/>
      <w:r>
        <w:t>deynns</w:t>
      </w:r>
      <w:proofErr w:type="spellEnd"/>
      <w:r>
        <w:t xml:space="preserve"> </w:t>
      </w:r>
      <w:proofErr w:type="spellStart"/>
      <w:r>
        <w:t>volckes</w:t>
      </w:r>
      <w:proofErr w:type="spellEnd"/>
      <w:r>
        <w:t xml:space="preserve"> </w:t>
      </w:r>
      <w:proofErr w:type="spellStart"/>
      <w:r>
        <w:t>Israhel</w:t>
      </w:r>
      <w:proofErr w:type="spellEnd"/>
      <w:r>
        <w:br/>
      </w:r>
      <w:proofErr w:type="spellStart"/>
      <w:r>
        <w:t>wy</w:t>
      </w:r>
      <w:proofErr w:type="spellEnd"/>
      <w:r>
        <w:t xml:space="preserve"> uns </w:t>
      </w:r>
      <w:proofErr w:type="spellStart"/>
      <w:r>
        <w:t>deyn</w:t>
      </w:r>
      <w:proofErr w:type="spellEnd"/>
      <w:r>
        <w:t xml:space="preserve"> </w:t>
      </w:r>
      <w:proofErr w:type="spellStart"/>
      <w:r>
        <w:t>wort</w:t>
      </w:r>
      <w:proofErr w:type="spellEnd"/>
      <w:r>
        <w:t xml:space="preserve"> verspricht.</w:t>
      </w:r>
    </w:p>
    <w:p w14:paraId="25804049" w14:textId="77777777" w:rsidR="009B1618" w:rsidRDefault="009B1618" w:rsidP="009B1618">
      <w:pPr>
        <w:pStyle w:val="StandardWeb"/>
      </w:pPr>
      <w:r>
        <w:t xml:space="preserve">2. </w:t>
      </w:r>
      <w:proofErr w:type="spellStart"/>
      <w:r>
        <w:t>Czu</w:t>
      </w:r>
      <w:proofErr w:type="spellEnd"/>
      <w:r>
        <w:t xml:space="preserve"> </w:t>
      </w:r>
      <w:proofErr w:type="spellStart"/>
      <w:r>
        <w:t>eyner</w:t>
      </w:r>
      <w:proofErr w:type="spellEnd"/>
      <w:r>
        <w:t xml:space="preserve"> </w:t>
      </w:r>
      <w:proofErr w:type="spellStart"/>
      <w:r>
        <w:t>aufferstehung</w:t>
      </w:r>
      <w:proofErr w:type="spellEnd"/>
      <w:r>
        <w:t>,</w:t>
      </w:r>
      <w:r>
        <w:br/>
      </w:r>
      <w:proofErr w:type="spellStart"/>
      <w:r>
        <w:t>unnd</w:t>
      </w:r>
      <w:proofErr w:type="spellEnd"/>
      <w:r>
        <w:t xml:space="preserve"> fall, der </w:t>
      </w:r>
      <w:proofErr w:type="spellStart"/>
      <w:r>
        <w:t>vil</w:t>
      </w:r>
      <w:proofErr w:type="spellEnd"/>
      <w:r>
        <w:t xml:space="preserve"> verletzt,,</w:t>
      </w:r>
      <w:r>
        <w:br/>
        <w:t xml:space="preserve">ist uns </w:t>
      </w:r>
      <w:proofErr w:type="spellStart"/>
      <w:r>
        <w:t>hy</w:t>
      </w:r>
      <w:proofErr w:type="spellEnd"/>
      <w:r>
        <w:t xml:space="preserve"> </w:t>
      </w:r>
      <w:proofErr w:type="spellStart"/>
      <w:r>
        <w:t>dyser</w:t>
      </w:r>
      <w:proofErr w:type="spellEnd"/>
      <w:r>
        <w:t xml:space="preserve"> </w:t>
      </w:r>
      <w:proofErr w:type="spellStart"/>
      <w:r>
        <w:t>heyland</w:t>
      </w:r>
      <w:proofErr w:type="spellEnd"/>
      <w:r>
        <w:br/>
      </w:r>
      <w:proofErr w:type="spellStart"/>
      <w:r>
        <w:t>ynn</w:t>
      </w:r>
      <w:proofErr w:type="spellEnd"/>
      <w:r>
        <w:t xml:space="preserve"> </w:t>
      </w:r>
      <w:proofErr w:type="spellStart"/>
      <w:r>
        <w:t>Israhel</w:t>
      </w:r>
      <w:proofErr w:type="spellEnd"/>
      <w:r>
        <w:t xml:space="preserve"> gesetzt,</w:t>
      </w:r>
      <w:r>
        <w:br/>
      </w:r>
      <w:proofErr w:type="spellStart"/>
      <w:r>
        <w:t>Czu</w:t>
      </w:r>
      <w:proofErr w:type="spellEnd"/>
      <w:r>
        <w:t xml:space="preserve"> </w:t>
      </w:r>
      <w:proofErr w:type="spellStart"/>
      <w:r>
        <w:t>eynem</w:t>
      </w:r>
      <w:proofErr w:type="spellEnd"/>
      <w:r>
        <w:t xml:space="preserve"> </w:t>
      </w:r>
      <w:proofErr w:type="spellStart"/>
      <w:r>
        <w:t>czeychen</w:t>
      </w:r>
      <w:proofErr w:type="spellEnd"/>
      <w:r>
        <w:t xml:space="preserve"> klar,</w:t>
      </w:r>
      <w:r>
        <w:br/>
        <w:t>dem man thut widersprechen;</w:t>
      </w:r>
      <w:r>
        <w:br/>
      </w:r>
      <w:proofErr w:type="spellStart"/>
      <w:r>
        <w:t>eyn</w:t>
      </w:r>
      <w:proofErr w:type="spellEnd"/>
      <w:r>
        <w:t xml:space="preserve"> </w:t>
      </w:r>
      <w:proofErr w:type="spellStart"/>
      <w:r>
        <w:t>schwert</w:t>
      </w:r>
      <w:proofErr w:type="spellEnd"/>
      <w:r>
        <w:t xml:space="preserve"> durchdringt </w:t>
      </w:r>
      <w:proofErr w:type="spellStart"/>
      <w:r>
        <w:t>fürwar</w:t>
      </w:r>
      <w:proofErr w:type="spellEnd"/>
      <w:r>
        <w:br/>
      </w:r>
      <w:proofErr w:type="spellStart"/>
      <w:r>
        <w:t>dy</w:t>
      </w:r>
      <w:proofErr w:type="spellEnd"/>
      <w:r>
        <w:t xml:space="preserve"> </w:t>
      </w:r>
      <w:proofErr w:type="spellStart"/>
      <w:r>
        <w:t>sel</w:t>
      </w:r>
      <w:proofErr w:type="spellEnd"/>
      <w:r>
        <w:t xml:space="preserve"> der </w:t>
      </w:r>
      <w:proofErr w:type="spellStart"/>
      <w:r>
        <w:t>heylgen</w:t>
      </w:r>
      <w:proofErr w:type="spellEnd"/>
      <w:r>
        <w:t xml:space="preserve"> </w:t>
      </w:r>
      <w:proofErr w:type="spellStart"/>
      <w:r>
        <w:t>mutter</w:t>
      </w:r>
      <w:proofErr w:type="spellEnd"/>
      <w:r>
        <w:br/>
      </w:r>
      <w:proofErr w:type="spellStart"/>
      <w:r>
        <w:t>dyyhn</w:t>
      </w:r>
      <w:proofErr w:type="spellEnd"/>
      <w:r>
        <w:t xml:space="preserve"> </w:t>
      </w:r>
      <w:proofErr w:type="spellStart"/>
      <w:r>
        <w:t>keuschlich</w:t>
      </w:r>
      <w:proofErr w:type="spellEnd"/>
      <w:r>
        <w:t xml:space="preserve"> gebar.</w:t>
      </w:r>
    </w:p>
    <w:p w14:paraId="442F0603" w14:textId="77777777" w:rsidR="009B1618" w:rsidRDefault="009B1618" w:rsidP="009B1618">
      <w:pPr>
        <w:pStyle w:val="StandardWeb"/>
      </w:pPr>
      <w:r>
        <w:t xml:space="preserve">3. Christe </w:t>
      </w:r>
      <w:proofErr w:type="spellStart"/>
      <w:r>
        <w:t>wolst</w:t>
      </w:r>
      <w:proofErr w:type="spellEnd"/>
      <w:r>
        <w:t xml:space="preserve"> </w:t>
      </w:r>
      <w:proofErr w:type="spellStart"/>
      <w:r>
        <w:t>unns</w:t>
      </w:r>
      <w:proofErr w:type="spellEnd"/>
      <w:r>
        <w:t xml:space="preserve"> erleuchten</w:t>
      </w:r>
      <w:r>
        <w:br/>
        <w:t xml:space="preserve">du </w:t>
      </w:r>
      <w:proofErr w:type="spellStart"/>
      <w:r>
        <w:t>ewigs</w:t>
      </w:r>
      <w:proofErr w:type="spellEnd"/>
      <w:r>
        <w:t xml:space="preserve"> licht </w:t>
      </w:r>
      <w:proofErr w:type="spellStart"/>
      <w:r>
        <w:t>alleyn</w:t>
      </w:r>
      <w:proofErr w:type="spellEnd"/>
      <w:r>
        <w:t>,</w:t>
      </w:r>
      <w:r>
        <w:br/>
        <w:t xml:space="preserve">das wir </w:t>
      </w:r>
      <w:proofErr w:type="spellStart"/>
      <w:r>
        <w:t>unns</w:t>
      </w:r>
      <w:proofErr w:type="spellEnd"/>
      <w:r>
        <w:t xml:space="preserve"> </w:t>
      </w:r>
      <w:proofErr w:type="spellStart"/>
      <w:r>
        <w:t>nit</w:t>
      </w:r>
      <w:proofErr w:type="spellEnd"/>
      <w:r>
        <w:t xml:space="preserve"> verletzen</w:t>
      </w:r>
      <w:r>
        <w:br/>
      </w:r>
      <w:proofErr w:type="spellStart"/>
      <w:r>
        <w:t>ann</w:t>
      </w:r>
      <w:proofErr w:type="spellEnd"/>
      <w:r>
        <w:t xml:space="preserve"> dir dem </w:t>
      </w:r>
      <w:proofErr w:type="spellStart"/>
      <w:r>
        <w:t>Eckesteyn</w:t>
      </w:r>
      <w:proofErr w:type="spellEnd"/>
      <w:r>
        <w:t>.</w:t>
      </w:r>
      <w:r>
        <w:br/>
      </w:r>
      <w:proofErr w:type="spellStart"/>
      <w:r>
        <w:t>Wy</w:t>
      </w:r>
      <w:proofErr w:type="spellEnd"/>
      <w:r>
        <w:t xml:space="preserve"> all </w:t>
      </w:r>
      <w:proofErr w:type="spellStart"/>
      <w:r>
        <w:t>unglaubig</w:t>
      </w:r>
      <w:proofErr w:type="spellEnd"/>
      <w:r>
        <w:t xml:space="preserve"> thun,</w:t>
      </w:r>
      <w:r>
        <w:br/>
      </w:r>
      <w:proofErr w:type="spellStart"/>
      <w:r>
        <w:t>dy</w:t>
      </w:r>
      <w:proofErr w:type="spellEnd"/>
      <w:r>
        <w:t xml:space="preserve"> </w:t>
      </w:r>
      <w:proofErr w:type="spellStart"/>
      <w:r>
        <w:t>eygen</w:t>
      </w:r>
      <w:proofErr w:type="spellEnd"/>
      <w:r>
        <w:t xml:space="preserve"> licht </w:t>
      </w:r>
      <w:proofErr w:type="spellStart"/>
      <w:r>
        <w:t>anczünden</w:t>
      </w:r>
      <w:proofErr w:type="spellEnd"/>
      <w:r>
        <w:t>,</w:t>
      </w:r>
      <w:r>
        <w:br/>
        <w:t>bey dir der klaren Sonn;</w:t>
      </w:r>
      <w:r>
        <w:br/>
        <w:t xml:space="preserve">und du doch </w:t>
      </w:r>
      <w:proofErr w:type="spellStart"/>
      <w:r>
        <w:t>eynig</w:t>
      </w:r>
      <w:proofErr w:type="spellEnd"/>
      <w:r>
        <w:t xml:space="preserve"> leuchtest</w:t>
      </w:r>
      <w:r>
        <w:br/>
      </w:r>
      <w:proofErr w:type="spellStart"/>
      <w:r>
        <w:t>yn</w:t>
      </w:r>
      <w:proofErr w:type="spellEnd"/>
      <w:r>
        <w:t xml:space="preserve"> </w:t>
      </w:r>
      <w:proofErr w:type="spellStart"/>
      <w:r>
        <w:t>selge</w:t>
      </w:r>
      <w:proofErr w:type="spellEnd"/>
      <w:r>
        <w:t xml:space="preserve"> </w:t>
      </w:r>
      <w:proofErr w:type="spellStart"/>
      <w:r>
        <w:t>freud</w:t>
      </w:r>
      <w:proofErr w:type="spellEnd"/>
      <w:r>
        <w:t xml:space="preserve"> und </w:t>
      </w:r>
      <w:proofErr w:type="spellStart"/>
      <w:r>
        <w:t>wunn</w:t>
      </w:r>
      <w:proofErr w:type="spellEnd"/>
      <w:r>
        <w:t>.</w:t>
      </w:r>
    </w:p>
    <w:p w14:paraId="5B068498" w14:textId="77777777" w:rsidR="009B1618" w:rsidRDefault="00471F5D" w:rsidP="009B1618">
      <w:pPr>
        <w:pStyle w:val="StandardWeb"/>
      </w:pPr>
      <w:hyperlink r:id="rId5" w:history="1">
        <w:r w:rsidR="009B1618">
          <w:rPr>
            <w:rStyle w:val="Hyperlink"/>
          </w:rPr>
          <w:t>Cosack – Paul Speratus</w:t>
        </w:r>
      </w:hyperlink>
    </w:p>
    <w:p w14:paraId="24199D74" w14:textId="77777777" w:rsidR="009B1618" w:rsidRDefault="009B1618" w:rsidP="009B1618">
      <w:r>
        <w:rPr>
          <w:rStyle w:val="screen-reader-text"/>
        </w:rPr>
        <w:t xml:space="preserve">Speratus, Paul – Der XXXVII </w:t>
      </w:r>
      <w:proofErr w:type="spellStart"/>
      <w:r>
        <w:rPr>
          <w:rStyle w:val="screen-reader-text"/>
        </w:rPr>
        <w:t>psalm</w:t>
      </w:r>
      <w:proofErr w:type="spellEnd"/>
      <w:r>
        <w:t xml:space="preserve"> </w:t>
      </w:r>
    </w:p>
    <w:p w14:paraId="07E0F39B" w14:textId="28B830C3" w:rsidR="009B1618" w:rsidRPr="006118C3" w:rsidRDefault="00471F5D" w:rsidP="006118C3">
      <w:pPr>
        <w:pStyle w:val="berschrift1"/>
      </w:pPr>
      <w:hyperlink r:id="rId6" w:history="1">
        <w:r w:rsidR="009B1618" w:rsidRPr="006118C3">
          <w:rPr>
            <w:rStyle w:val="Hyperlink"/>
            <w:color w:val="000000"/>
            <w:u w:val="none"/>
          </w:rPr>
          <w:t xml:space="preserve">Der XXXVII </w:t>
        </w:r>
        <w:proofErr w:type="spellStart"/>
        <w:r w:rsidR="009B1618" w:rsidRPr="006118C3">
          <w:rPr>
            <w:rStyle w:val="Hyperlink"/>
            <w:color w:val="000000"/>
            <w:u w:val="none"/>
          </w:rPr>
          <w:t>psalm</w:t>
        </w:r>
        <w:proofErr w:type="spellEnd"/>
      </w:hyperlink>
      <w:r w:rsidR="009B1618" w:rsidRPr="006118C3">
        <w:t xml:space="preserve"> </w:t>
      </w:r>
      <w:proofErr w:type="spellStart"/>
      <w:r w:rsidR="009B1618" w:rsidRPr="006118C3">
        <w:rPr>
          <w:rStyle w:val="Fett"/>
          <w:b/>
          <w:bCs/>
        </w:rPr>
        <w:t>czu</w:t>
      </w:r>
      <w:proofErr w:type="spellEnd"/>
      <w:r w:rsidR="009B1618" w:rsidRPr="006118C3">
        <w:rPr>
          <w:rStyle w:val="Fett"/>
          <w:b/>
          <w:bCs/>
        </w:rPr>
        <w:t xml:space="preserve"> </w:t>
      </w:r>
      <w:proofErr w:type="spellStart"/>
      <w:r w:rsidR="009B1618" w:rsidRPr="006118C3">
        <w:rPr>
          <w:rStyle w:val="Fett"/>
          <w:b/>
          <w:bCs/>
        </w:rPr>
        <w:t>trost</w:t>
      </w:r>
      <w:proofErr w:type="spellEnd"/>
      <w:r w:rsidR="009B1618" w:rsidRPr="006118C3">
        <w:rPr>
          <w:rStyle w:val="Fett"/>
          <w:b/>
          <w:bCs/>
        </w:rPr>
        <w:t xml:space="preserve"> allen, die </w:t>
      </w:r>
      <w:proofErr w:type="spellStart"/>
      <w:r w:rsidR="009B1618" w:rsidRPr="006118C3">
        <w:rPr>
          <w:rStyle w:val="Fett"/>
          <w:b/>
          <w:bCs/>
        </w:rPr>
        <w:t>gewalth</w:t>
      </w:r>
      <w:proofErr w:type="spellEnd"/>
      <w:r w:rsidR="009B1618" w:rsidRPr="006118C3">
        <w:rPr>
          <w:rStyle w:val="Fett"/>
          <w:b/>
          <w:bCs/>
        </w:rPr>
        <w:t xml:space="preserve"> und unrecht </w:t>
      </w:r>
      <w:proofErr w:type="spellStart"/>
      <w:r w:rsidR="009B1618" w:rsidRPr="006118C3">
        <w:rPr>
          <w:rStyle w:val="Fett"/>
          <w:b/>
          <w:bCs/>
        </w:rPr>
        <w:t>leyden</w:t>
      </w:r>
      <w:proofErr w:type="spellEnd"/>
      <w:r w:rsidR="009B1618" w:rsidRPr="006118C3">
        <w:rPr>
          <w:rStyle w:val="Fett"/>
          <w:b/>
          <w:bCs/>
        </w:rPr>
        <w:t>.</w:t>
      </w:r>
    </w:p>
    <w:p w14:paraId="5BEE4245" w14:textId="77777777" w:rsidR="009B1618" w:rsidRDefault="009B1618" w:rsidP="009B1618">
      <w:pPr>
        <w:pStyle w:val="StandardWeb"/>
      </w:pPr>
      <w:r>
        <w:t xml:space="preserve">1. </w:t>
      </w:r>
      <w:proofErr w:type="spellStart"/>
      <w:r>
        <w:t>Erczürn</w:t>
      </w:r>
      <w:proofErr w:type="spellEnd"/>
      <w:r>
        <w:t xml:space="preserve"> dich nicht,</w:t>
      </w:r>
      <w:r>
        <w:br/>
        <w:t xml:space="preserve">sey nicht </w:t>
      </w:r>
      <w:proofErr w:type="spellStart"/>
      <w:r>
        <w:t>neydisch</w:t>
      </w:r>
      <w:proofErr w:type="spellEnd"/>
      <w:r>
        <w:t>,</w:t>
      </w:r>
      <w:r>
        <w:br/>
        <w:t xml:space="preserve">über den bösen </w:t>
      </w:r>
      <w:proofErr w:type="spellStart"/>
      <w:r>
        <w:t>unnd</w:t>
      </w:r>
      <w:proofErr w:type="spellEnd"/>
      <w:r>
        <w:t xml:space="preserve"> </w:t>
      </w:r>
      <w:proofErr w:type="spellStart"/>
      <w:r>
        <w:t>übeltheter</w:t>
      </w:r>
      <w:proofErr w:type="spellEnd"/>
      <w:r>
        <w:t>;</w:t>
      </w:r>
      <w:r>
        <w:br/>
        <w:t xml:space="preserve">denn er </w:t>
      </w:r>
      <w:proofErr w:type="spellStart"/>
      <w:r>
        <w:t>czubricht</w:t>
      </w:r>
      <w:proofErr w:type="spellEnd"/>
      <w:r>
        <w:br/>
        <w:t>noch also frisch,</w:t>
      </w:r>
      <w:r>
        <w:br/>
        <w:t xml:space="preserve">wie </w:t>
      </w:r>
      <w:proofErr w:type="spellStart"/>
      <w:r>
        <w:t>graß</w:t>
      </w:r>
      <w:proofErr w:type="spellEnd"/>
      <w:r>
        <w:t xml:space="preserve"> </w:t>
      </w:r>
      <w:proofErr w:type="spellStart"/>
      <w:r>
        <w:t>unn</w:t>
      </w:r>
      <w:proofErr w:type="spellEnd"/>
      <w:r>
        <w:t xml:space="preserve"> kraut von </w:t>
      </w:r>
      <w:proofErr w:type="spellStart"/>
      <w:r>
        <w:t>waffen</w:t>
      </w:r>
      <w:proofErr w:type="spellEnd"/>
      <w:r>
        <w:t xml:space="preserve"> </w:t>
      </w:r>
      <w:proofErr w:type="spellStart"/>
      <w:r>
        <w:t>unn</w:t>
      </w:r>
      <w:proofErr w:type="spellEnd"/>
      <w:r>
        <w:t xml:space="preserve"> </w:t>
      </w:r>
      <w:proofErr w:type="spellStart"/>
      <w:r>
        <w:t>wetter</w:t>
      </w:r>
      <w:proofErr w:type="spellEnd"/>
      <w:r>
        <w:t>.</w:t>
      </w:r>
      <w:r>
        <w:br/>
        <w:t xml:space="preserve">Hoff du </w:t>
      </w:r>
      <w:proofErr w:type="spellStart"/>
      <w:r>
        <w:t>auff</w:t>
      </w:r>
      <w:proofErr w:type="spellEnd"/>
      <w:r>
        <w:t xml:space="preserve"> </w:t>
      </w:r>
      <w:proofErr w:type="spellStart"/>
      <w:r>
        <w:t>got</w:t>
      </w:r>
      <w:proofErr w:type="spellEnd"/>
      <w:r>
        <w:t>,</w:t>
      </w:r>
      <w:r>
        <w:br/>
        <w:t xml:space="preserve">thu guts mit </w:t>
      </w:r>
      <w:proofErr w:type="spellStart"/>
      <w:r>
        <w:t>rath</w:t>
      </w:r>
      <w:proofErr w:type="spellEnd"/>
      <w:r>
        <w:t>,</w:t>
      </w:r>
      <w:r>
        <w:br/>
      </w:r>
      <w:proofErr w:type="spellStart"/>
      <w:r>
        <w:t>bleyb</w:t>
      </w:r>
      <w:proofErr w:type="spellEnd"/>
      <w:r>
        <w:t xml:space="preserve"> </w:t>
      </w:r>
      <w:proofErr w:type="spellStart"/>
      <w:r>
        <w:t>yn</w:t>
      </w:r>
      <w:proofErr w:type="spellEnd"/>
      <w:r>
        <w:t xml:space="preserve"> dem </w:t>
      </w:r>
      <w:proofErr w:type="spellStart"/>
      <w:r>
        <w:t>land</w:t>
      </w:r>
      <w:proofErr w:type="spellEnd"/>
      <w:r>
        <w:t xml:space="preserve"> </w:t>
      </w:r>
      <w:proofErr w:type="spellStart"/>
      <w:r>
        <w:t>unn</w:t>
      </w:r>
      <w:proofErr w:type="spellEnd"/>
      <w:r>
        <w:t xml:space="preserve"> </w:t>
      </w:r>
      <w:proofErr w:type="spellStart"/>
      <w:r>
        <w:t>neer</w:t>
      </w:r>
      <w:proofErr w:type="spellEnd"/>
      <w:r>
        <w:t xml:space="preserve"> dich </w:t>
      </w:r>
      <w:proofErr w:type="spellStart"/>
      <w:r>
        <w:t>yn</w:t>
      </w:r>
      <w:proofErr w:type="spellEnd"/>
      <w:r>
        <w:t xml:space="preserve"> dem glauben,</w:t>
      </w:r>
      <w:r>
        <w:br/>
        <w:t>haben</w:t>
      </w:r>
      <w:r>
        <w:br/>
      </w:r>
      <w:proofErr w:type="spellStart"/>
      <w:r>
        <w:t>soltu</w:t>
      </w:r>
      <w:proofErr w:type="spellEnd"/>
      <w:r>
        <w:t xml:space="preserve"> </w:t>
      </w:r>
      <w:proofErr w:type="spellStart"/>
      <w:r>
        <w:t>deyn</w:t>
      </w:r>
      <w:proofErr w:type="spellEnd"/>
      <w:r>
        <w:t xml:space="preserve"> </w:t>
      </w:r>
      <w:proofErr w:type="spellStart"/>
      <w:r>
        <w:t>lust</w:t>
      </w:r>
      <w:proofErr w:type="spellEnd"/>
      <w:r>
        <w:t xml:space="preserve"> an </w:t>
      </w:r>
      <w:proofErr w:type="spellStart"/>
      <w:r>
        <w:t>deynem</w:t>
      </w:r>
      <w:proofErr w:type="spellEnd"/>
      <w:r>
        <w:t xml:space="preserve"> </w:t>
      </w:r>
      <w:proofErr w:type="spellStart"/>
      <w:r>
        <w:t>herren</w:t>
      </w:r>
      <w:proofErr w:type="spellEnd"/>
      <w:r>
        <w:t>;</w:t>
      </w:r>
      <w:r>
        <w:br/>
        <w:t xml:space="preserve">er </w:t>
      </w:r>
      <w:proofErr w:type="spellStart"/>
      <w:r>
        <w:t>wirdt</w:t>
      </w:r>
      <w:proofErr w:type="spellEnd"/>
      <w:r>
        <w:t xml:space="preserve"> dir geben, was du </w:t>
      </w:r>
      <w:proofErr w:type="spellStart"/>
      <w:r>
        <w:t>wilt</w:t>
      </w:r>
      <w:proofErr w:type="spellEnd"/>
      <w:r>
        <w:t>,</w:t>
      </w:r>
      <w:r>
        <w:br/>
        <w:t>damit gestillt</w:t>
      </w:r>
      <w:r>
        <w:br/>
      </w:r>
      <w:proofErr w:type="spellStart"/>
      <w:r>
        <w:t>unnd</w:t>
      </w:r>
      <w:proofErr w:type="spellEnd"/>
      <w:r>
        <w:t xml:space="preserve"> gar erfüllt,</w:t>
      </w:r>
      <w:r>
        <w:br/>
      </w:r>
      <w:proofErr w:type="spellStart"/>
      <w:r>
        <w:t>waß</w:t>
      </w:r>
      <w:proofErr w:type="spellEnd"/>
      <w:r>
        <w:t xml:space="preserve"> </w:t>
      </w:r>
      <w:proofErr w:type="spellStart"/>
      <w:r>
        <w:t>hertz</w:t>
      </w:r>
      <w:proofErr w:type="spellEnd"/>
      <w:r>
        <w:t xml:space="preserve"> </w:t>
      </w:r>
      <w:proofErr w:type="spellStart"/>
      <w:r>
        <w:t>begert</w:t>
      </w:r>
      <w:proofErr w:type="spellEnd"/>
      <w:r>
        <w:t xml:space="preserve">; des will er dich </w:t>
      </w:r>
      <w:proofErr w:type="spellStart"/>
      <w:r>
        <w:t>geweren</w:t>
      </w:r>
      <w:proofErr w:type="spellEnd"/>
      <w:r>
        <w:t>,</w:t>
      </w:r>
      <w:r>
        <w:br/>
        <w:t xml:space="preserve">und thuts </w:t>
      </w:r>
      <w:proofErr w:type="spellStart"/>
      <w:r>
        <w:t>geren</w:t>
      </w:r>
      <w:proofErr w:type="spellEnd"/>
      <w:r>
        <w:t>.</w:t>
      </w:r>
    </w:p>
    <w:p w14:paraId="5E713D69" w14:textId="77777777" w:rsidR="009B1618" w:rsidRDefault="009B1618" w:rsidP="009B1618">
      <w:pPr>
        <w:pStyle w:val="StandardWeb"/>
      </w:pPr>
      <w:r>
        <w:t xml:space="preserve">2. </w:t>
      </w:r>
      <w:proofErr w:type="spellStart"/>
      <w:r>
        <w:t>Befilh</w:t>
      </w:r>
      <w:proofErr w:type="spellEnd"/>
      <w:r>
        <w:t xml:space="preserve"> </w:t>
      </w:r>
      <w:proofErr w:type="spellStart"/>
      <w:r>
        <w:t>yhm</w:t>
      </w:r>
      <w:proofErr w:type="spellEnd"/>
      <w:r>
        <w:t xml:space="preserve"> schlecht</w:t>
      </w:r>
      <w:r>
        <w:br/>
        <w:t xml:space="preserve">die Wege </w:t>
      </w:r>
      <w:proofErr w:type="spellStart"/>
      <w:r>
        <w:t>deyn</w:t>
      </w:r>
      <w:proofErr w:type="spellEnd"/>
      <w:r>
        <w:t>,</w:t>
      </w:r>
      <w:r>
        <w:br/>
        <w:t xml:space="preserve">und hoff </w:t>
      </w:r>
      <w:proofErr w:type="spellStart"/>
      <w:r>
        <w:t>auff</w:t>
      </w:r>
      <w:proofErr w:type="spellEnd"/>
      <w:r>
        <w:t xml:space="preserve"> </w:t>
      </w:r>
      <w:proofErr w:type="spellStart"/>
      <w:r>
        <w:t>yhn</w:t>
      </w:r>
      <w:proofErr w:type="spellEnd"/>
      <w:r>
        <w:t xml:space="preserve">, er wird es </w:t>
      </w:r>
      <w:proofErr w:type="spellStart"/>
      <w:r>
        <w:t>wol</w:t>
      </w:r>
      <w:proofErr w:type="spellEnd"/>
      <w:r>
        <w:t xml:space="preserve"> machen,</w:t>
      </w:r>
      <w:r>
        <w:br/>
        <w:t xml:space="preserve">der all </w:t>
      </w:r>
      <w:proofErr w:type="spellStart"/>
      <w:r>
        <w:t>deyn</w:t>
      </w:r>
      <w:proofErr w:type="spellEnd"/>
      <w:r>
        <w:t xml:space="preserve"> recht</w:t>
      </w:r>
      <w:r>
        <w:br/>
        <w:t xml:space="preserve">und </w:t>
      </w:r>
      <w:proofErr w:type="spellStart"/>
      <w:r>
        <w:t>frumkeyt</w:t>
      </w:r>
      <w:proofErr w:type="spellEnd"/>
      <w:r>
        <w:t xml:space="preserve"> </w:t>
      </w:r>
      <w:proofErr w:type="spellStart"/>
      <w:r>
        <w:t>feyn</w:t>
      </w:r>
      <w:proofErr w:type="spellEnd"/>
      <w:r>
        <w:br/>
        <w:t xml:space="preserve">ans licht </w:t>
      </w:r>
      <w:proofErr w:type="spellStart"/>
      <w:r>
        <w:t>wil</w:t>
      </w:r>
      <w:proofErr w:type="spellEnd"/>
      <w:r>
        <w:t xml:space="preserve"> bringen; du bist </w:t>
      </w:r>
      <w:proofErr w:type="spellStart"/>
      <w:r>
        <w:t>czu</w:t>
      </w:r>
      <w:proofErr w:type="spellEnd"/>
      <w:r>
        <w:t xml:space="preserve"> schwache.</w:t>
      </w:r>
      <w:r>
        <w:br/>
        <w:t xml:space="preserve">Halt </w:t>
      </w:r>
      <w:proofErr w:type="spellStart"/>
      <w:r>
        <w:t>yhm</w:t>
      </w:r>
      <w:proofErr w:type="spellEnd"/>
      <w:r>
        <w:t xml:space="preserve"> nur still,</w:t>
      </w:r>
      <w:r>
        <w:br/>
      </w:r>
      <w:proofErr w:type="spellStart"/>
      <w:r>
        <w:t>leydt</w:t>
      </w:r>
      <w:proofErr w:type="spellEnd"/>
      <w:r>
        <w:t>, was er will,</w:t>
      </w:r>
      <w:r>
        <w:br/>
      </w:r>
      <w:proofErr w:type="spellStart"/>
      <w:r>
        <w:t>erczürn</w:t>
      </w:r>
      <w:proofErr w:type="spellEnd"/>
      <w:r>
        <w:t xml:space="preserve"> dich nicht, ob es dem bösen glücket,</w:t>
      </w:r>
      <w:r>
        <w:br/>
        <w:t>schicket</w:t>
      </w:r>
      <w:r>
        <w:br/>
        <w:t xml:space="preserve">nach </w:t>
      </w:r>
      <w:proofErr w:type="spellStart"/>
      <w:r>
        <w:t>seym</w:t>
      </w:r>
      <w:proofErr w:type="spellEnd"/>
      <w:r>
        <w:t xml:space="preserve"> muthwilligen gefallen;</w:t>
      </w:r>
      <w:r>
        <w:br/>
        <w:t xml:space="preserve">stehe ab von </w:t>
      </w:r>
      <w:proofErr w:type="spellStart"/>
      <w:r>
        <w:t>czorn</w:t>
      </w:r>
      <w:proofErr w:type="spellEnd"/>
      <w:r>
        <w:t xml:space="preserve">, und laß den </w:t>
      </w:r>
      <w:proofErr w:type="spellStart"/>
      <w:r>
        <w:t>grym</w:t>
      </w:r>
      <w:proofErr w:type="spellEnd"/>
      <w:r>
        <w:t>,</w:t>
      </w:r>
      <w:r>
        <w:br/>
        <w:t xml:space="preserve">sonst recht </w:t>
      </w:r>
      <w:proofErr w:type="spellStart"/>
      <w:r>
        <w:t>vernym</w:t>
      </w:r>
      <w:proofErr w:type="spellEnd"/>
      <w:r>
        <w:t>,</w:t>
      </w:r>
      <w:r>
        <w:br/>
        <w:t xml:space="preserve">du wirst </w:t>
      </w:r>
      <w:proofErr w:type="spellStart"/>
      <w:r>
        <w:t>gleych</w:t>
      </w:r>
      <w:proofErr w:type="spellEnd"/>
      <w:r>
        <w:t xml:space="preserve"> </w:t>
      </w:r>
      <w:proofErr w:type="spellStart"/>
      <w:r>
        <w:t>yhm</w:t>
      </w:r>
      <w:proofErr w:type="spellEnd"/>
      <w:r>
        <w:t>,</w:t>
      </w:r>
      <w:r>
        <w:br/>
        <w:t xml:space="preserve">von Gott sollt </w:t>
      </w:r>
      <w:proofErr w:type="spellStart"/>
      <w:r>
        <w:t>yhr</w:t>
      </w:r>
      <w:proofErr w:type="spellEnd"/>
      <w:r>
        <w:t xml:space="preserve"> gerichtet werden alle,</w:t>
      </w:r>
      <w:r>
        <w:br/>
        <w:t xml:space="preserve">brecht groß </w:t>
      </w:r>
      <w:proofErr w:type="spellStart"/>
      <w:r>
        <w:t>qualle1</w:t>
      </w:r>
      <w:proofErr w:type="spellEnd"/>
      <w:r>
        <w:t>).</w:t>
      </w:r>
    </w:p>
    <w:p w14:paraId="394DD803" w14:textId="77777777" w:rsidR="009B1618" w:rsidRDefault="009B1618" w:rsidP="009B1618">
      <w:pPr>
        <w:pStyle w:val="StandardWeb"/>
      </w:pPr>
      <w:r>
        <w:t xml:space="preserve">3. </w:t>
      </w:r>
      <w:proofErr w:type="spellStart"/>
      <w:r>
        <w:t>Gleub</w:t>
      </w:r>
      <w:proofErr w:type="spellEnd"/>
      <w:r>
        <w:t xml:space="preserve"> gar gewiß;</w:t>
      </w:r>
      <w:r>
        <w:br/>
        <w:t xml:space="preserve">der </w:t>
      </w:r>
      <w:proofErr w:type="spellStart"/>
      <w:r>
        <w:t>gotloß</w:t>
      </w:r>
      <w:proofErr w:type="spellEnd"/>
      <w:r>
        <w:t xml:space="preserve"> </w:t>
      </w:r>
      <w:proofErr w:type="spellStart"/>
      <w:r>
        <w:t>hauff</w:t>
      </w:r>
      <w:proofErr w:type="spellEnd"/>
      <w:r>
        <w:br/>
        <w:t xml:space="preserve">muß werden </w:t>
      </w:r>
      <w:proofErr w:type="spellStart"/>
      <w:r>
        <w:t>yemerlich</w:t>
      </w:r>
      <w:proofErr w:type="spellEnd"/>
      <w:r>
        <w:t xml:space="preserve"> </w:t>
      </w:r>
      <w:proofErr w:type="spellStart"/>
      <w:r>
        <w:t>außgerottet</w:t>
      </w:r>
      <w:proofErr w:type="spellEnd"/>
      <w:r>
        <w:t>;</w:t>
      </w:r>
      <w:r>
        <w:br/>
        <w:t xml:space="preserve">wo </w:t>
      </w:r>
      <w:proofErr w:type="spellStart"/>
      <w:r>
        <w:t>wartung</w:t>
      </w:r>
      <w:proofErr w:type="spellEnd"/>
      <w:r>
        <w:t xml:space="preserve"> ist</w:t>
      </w:r>
      <w:r>
        <w:br/>
        <w:t xml:space="preserve">zum </w:t>
      </w:r>
      <w:proofErr w:type="spellStart"/>
      <w:r>
        <w:t>herren</w:t>
      </w:r>
      <w:proofErr w:type="spellEnd"/>
      <w:r>
        <w:t xml:space="preserve"> </w:t>
      </w:r>
      <w:proofErr w:type="spellStart"/>
      <w:r>
        <w:t>auff</w:t>
      </w:r>
      <w:proofErr w:type="spellEnd"/>
      <w:r>
        <w:t>,</w:t>
      </w:r>
      <w:r>
        <w:br/>
        <w:t xml:space="preserve">da erbt mans </w:t>
      </w:r>
      <w:proofErr w:type="spellStart"/>
      <w:r>
        <w:t>land</w:t>
      </w:r>
      <w:proofErr w:type="spellEnd"/>
      <w:r>
        <w:t xml:space="preserve">, </w:t>
      </w:r>
      <w:proofErr w:type="spellStart"/>
      <w:r>
        <w:t>unn</w:t>
      </w:r>
      <w:proofErr w:type="spellEnd"/>
      <w:r>
        <w:t xml:space="preserve"> </w:t>
      </w:r>
      <w:proofErr w:type="spellStart"/>
      <w:r>
        <w:t>wirt</w:t>
      </w:r>
      <w:proofErr w:type="spellEnd"/>
      <w:r>
        <w:t xml:space="preserve"> nicht verspottet.</w:t>
      </w:r>
      <w:r>
        <w:br/>
        <w:t xml:space="preserve">Dort </w:t>
      </w:r>
      <w:proofErr w:type="spellStart"/>
      <w:r>
        <w:t>weerts</w:t>
      </w:r>
      <w:proofErr w:type="spellEnd"/>
      <w:r>
        <w:t xml:space="preserve"> </w:t>
      </w:r>
      <w:proofErr w:type="spellStart"/>
      <w:r>
        <w:t>nit</w:t>
      </w:r>
      <w:proofErr w:type="spellEnd"/>
      <w:r>
        <w:t xml:space="preserve"> lang,</w:t>
      </w:r>
      <w:r>
        <w:br/>
        <w:t xml:space="preserve">es </w:t>
      </w:r>
      <w:proofErr w:type="spellStart"/>
      <w:r>
        <w:t>kompt</w:t>
      </w:r>
      <w:proofErr w:type="spellEnd"/>
      <w:r>
        <w:t xml:space="preserve"> groß zwang;</w:t>
      </w:r>
      <w:r>
        <w:br/>
        <w:t xml:space="preserve">der </w:t>
      </w:r>
      <w:proofErr w:type="spellStart"/>
      <w:r>
        <w:t>gotloß</w:t>
      </w:r>
      <w:proofErr w:type="spellEnd"/>
      <w:r>
        <w:t xml:space="preserve"> an </w:t>
      </w:r>
      <w:proofErr w:type="spellStart"/>
      <w:r>
        <w:t>seynr</w:t>
      </w:r>
      <w:proofErr w:type="spellEnd"/>
      <w:r>
        <w:t xml:space="preserve"> stell ist bald verschwunden</w:t>
      </w:r>
      <w:r>
        <w:br/>
        <w:t>funden;</w:t>
      </w:r>
      <w:r>
        <w:br/>
        <w:t xml:space="preserve">das </w:t>
      </w:r>
      <w:proofErr w:type="spellStart"/>
      <w:r>
        <w:t>land</w:t>
      </w:r>
      <w:proofErr w:type="spellEnd"/>
      <w:r>
        <w:t xml:space="preserve"> für </w:t>
      </w:r>
      <w:proofErr w:type="spellStart"/>
      <w:r>
        <w:t>eygen</w:t>
      </w:r>
      <w:proofErr w:type="spellEnd"/>
      <w:r>
        <w:t xml:space="preserve"> und </w:t>
      </w:r>
      <w:proofErr w:type="spellStart"/>
      <w:r>
        <w:t>czu</w:t>
      </w:r>
      <w:proofErr w:type="spellEnd"/>
      <w:r>
        <w:t xml:space="preserve"> erben</w:t>
      </w:r>
      <w:r>
        <w:br/>
        <w:t xml:space="preserve">dem elenden und armen </w:t>
      </w:r>
      <w:proofErr w:type="spellStart"/>
      <w:r>
        <w:t>wirt</w:t>
      </w:r>
      <w:proofErr w:type="spellEnd"/>
      <w:r>
        <w:t>;</w:t>
      </w:r>
      <w:r>
        <w:br/>
      </w:r>
      <w:proofErr w:type="spellStart"/>
      <w:r>
        <w:t>czu</w:t>
      </w:r>
      <w:proofErr w:type="spellEnd"/>
      <w:r>
        <w:t xml:space="preserve"> </w:t>
      </w:r>
      <w:proofErr w:type="spellStart"/>
      <w:r>
        <w:t>lust</w:t>
      </w:r>
      <w:proofErr w:type="spellEnd"/>
      <w:r>
        <w:t xml:space="preserve"> </w:t>
      </w:r>
      <w:proofErr w:type="spellStart"/>
      <w:r>
        <w:t>gefürt</w:t>
      </w:r>
      <w:proofErr w:type="spellEnd"/>
      <w:r>
        <w:t>,</w:t>
      </w:r>
      <w:r>
        <w:br/>
        <w:t xml:space="preserve">mit </w:t>
      </w:r>
      <w:proofErr w:type="spellStart"/>
      <w:r>
        <w:t>frid</w:t>
      </w:r>
      <w:proofErr w:type="spellEnd"/>
      <w:r>
        <w:t xml:space="preserve"> </w:t>
      </w:r>
      <w:proofErr w:type="spellStart"/>
      <w:r>
        <w:t>geczirt</w:t>
      </w:r>
      <w:proofErr w:type="spellEnd"/>
      <w:r>
        <w:t>;</w:t>
      </w:r>
      <w:r>
        <w:br/>
        <w:t xml:space="preserve">gehe wie es will, so </w:t>
      </w:r>
      <w:proofErr w:type="spellStart"/>
      <w:r>
        <w:t>fürcht</w:t>
      </w:r>
      <w:proofErr w:type="spellEnd"/>
      <w:r>
        <w:t xml:space="preserve"> er </w:t>
      </w:r>
      <w:proofErr w:type="spellStart"/>
      <w:r>
        <w:t>keyn</w:t>
      </w:r>
      <w:proofErr w:type="spellEnd"/>
      <w:r>
        <w:t xml:space="preserve"> verderben,</w:t>
      </w:r>
      <w:r>
        <w:br/>
      </w:r>
      <w:proofErr w:type="spellStart"/>
      <w:r>
        <w:t>solt</w:t>
      </w:r>
      <w:proofErr w:type="spellEnd"/>
      <w:r>
        <w:t xml:space="preserve"> er sterben.</w:t>
      </w:r>
    </w:p>
    <w:p w14:paraId="7A64B005" w14:textId="77777777" w:rsidR="009B1618" w:rsidRDefault="009B1618" w:rsidP="009B1618">
      <w:pPr>
        <w:pStyle w:val="StandardWeb"/>
      </w:pPr>
      <w:r>
        <w:t xml:space="preserve">4. Es </w:t>
      </w:r>
      <w:proofErr w:type="spellStart"/>
      <w:r>
        <w:t>drewet</w:t>
      </w:r>
      <w:proofErr w:type="spellEnd"/>
      <w:r>
        <w:t xml:space="preserve"> </w:t>
      </w:r>
      <w:proofErr w:type="spellStart"/>
      <w:r>
        <w:t>seer</w:t>
      </w:r>
      <w:proofErr w:type="spellEnd"/>
      <w:r>
        <w:br/>
        <w:t xml:space="preserve">der </w:t>
      </w:r>
      <w:proofErr w:type="spellStart"/>
      <w:r>
        <w:t>gotloß</w:t>
      </w:r>
      <w:proofErr w:type="spellEnd"/>
      <w:r>
        <w:t xml:space="preserve"> man</w:t>
      </w:r>
      <w:r>
        <w:br/>
        <w:t xml:space="preserve">dem </w:t>
      </w:r>
      <w:proofErr w:type="spellStart"/>
      <w:r>
        <w:t>grechten</w:t>
      </w:r>
      <w:proofErr w:type="spellEnd"/>
      <w:r>
        <w:t xml:space="preserve">, und </w:t>
      </w:r>
      <w:proofErr w:type="spellStart"/>
      <w:r>
        <w:t>beyßt</w:t>
      </w:r>
      <w:proofErr w:type="spellEnd"/>
      <w:r>
        <w:t xml:space="preserve"> die </w:t>
      </w:r>
      <w:proofErr w:type="spellStart"/>
      <w:r>
        <w:t>czeen</w:t>
      </w:r>
      <w:proofErr w:type="spellEnd"/>
      <w:r>
        <w:t xml:space="preserve"> </w:t>
      </w:r>
      <w:proofErr w:type="spellStart"/>
      <w:r>
        <w:t>zusamen</w:t>
      </w:r>
      <w:proofErr w:type="spellEnd"/>
      <w:r>
        <w:t>;</w:t>
      </w:r>
      <w:r>
        <w:br/>
        <w:t xml:space="preserve">doch lachts der </w:t>
      </w:r>
      <w:proofErr w:type="spellStart"/>
      <w:r>
        <w:t>herr</w:t>
      </w:r>
      <w:proofErr w:type="spellEnd"/>
      <w:r>
        <w:t>,</w:t>
      </w:r>
      <w:r>
        <w:br/>
        <w:t xml:space="preserve">denn er </w:t>
      </w:r>
      <w:proofErr w:type="spellStart"/>
      <w:r>
        <w:t>sicht</w:t>
      </w:r>
      <w:proofErr w:type="spellEnd"/>
      <w:r>
        <w:t xml:space="preserve"> an</w:t>
      </w:r>
      <w:r>
        <w:br/>
        <w:t xml:space="preserve">den tag seins </w:t>
      </w:r>
      <w:proofErr w:type="spellStart"/>
      <w:r>
        <w:t>unfals</w:t>
      </w:r>
      <w:proofErr w:type="spellEnd"/>
      <w:r>
        <w:t xml:space="preserve">, der schnell </w:t>
      </w:r>
      <w:proofErr w:type="spellStart"/>
      <w:r>
        <w:t>wirt</w:t>
      </w:r>
      <w:proofErr w:type="spellEnd"/>
      <w:r>
        <w:t xml:space="preserve"> </w:t>
      </w:r>
      <w:proofErr w:type="spellStart"/>
      <w:r>
        <w:t>komen</w:t>
      </w:r>
      <w:proofErr w:type="spellEnd"/>
      <w:r>
        <w:t>.</w:t>
      </w:r>
      <w:r>
        <w:br/>
        <w:t>Sie zucken bald</w:t>
      </w:r>
      <w:r>
        <w:br/>
      </w:r>
      <w:proofErr w:type="spellStart"/>
      <w:r>
        <w:t>yhr</w:t>
      </w:r>
      <w:proofErr w:type="spellEnd"/>
      <w:r>
        <w:t xml:space="preserve"> </w:t>
      </w:r>
      <w:proofErr w:type="spellStart"/>
      <w:r>
        <w:t>schwert</w:t>
      </w:r>
      <w:proofErr w:type="spellEnd"/>
      <w:r>
        <w:t xml:space="preserve"> mit </w:t>
      </w:r>
      <w:proofErr w:type="spellStart"/>
      <w:r>
        <w:t>gwald</w:t>
      </w:r>
      <w:proofErr w:type="spellEnd"/>
      <w:r>
        <w:t>,</w:t>
      </w:r>
      <w:r>
        <w:br/>
      </w:r>
      <w:proofErr w:type="spellStart"/>
      <w:r>
        <w:t>ihrn</w:t>
      </w:r>
      <w:proofErr w:type="spellEnd"/>
      <w:r>
        <w:t xml:space="preserve"> bogen spannen, das sie mögen </w:t>
      </w:r>
      <w:proofErr w:type="spellStart"/>
      <w:r>
        <w:t>fellen</w:t>
      </w:r>
      <w:proofErr w:type="spellEnd"/>
      <w:r>
        <w:br/>
      </w:r>
      <w:proofErr w:type="spellStart"/>
      <w:r>
        <w:t>ellend</w:t>
      </w:r>
      <w:proofErr w:type="spellEnd"/>
      <w:r>
        <w:t>,</w:t>
      </w:r>
      <w:r>
        <w:br/>
      </w:r>
      <w:proofErr w:type="spellStart"/>
      <w:r>
        <w:t>ym</w:t>
      </w:r>
      <w:proofErr w:type="spellEnd"/>
      <w:r>
        <w:t xml:space="preserve"> weg </w:t>
      </w:r>
      <w:proofErr w:type="spellStart"/>
      <w:r>
        <w:t>auffrichtig</w:t>
      </w:r>
      <w:proofErr w:type="spellEnd"/>
      <w:r>
        <w:t xml:space="preserve"> </w:t>
      </w:r>
      <w:proofErr w:type="spellStart"/>
      <w:r>
        <w:t>leut</w:t>
      </w:r>
      <w:proofErr w:type="spellEnd"/>
      <w:r>
        <w:t xml:space="preserve"> </w:t>
      </w:r>
      <w:proofErr w:type="spellStart"/>
      <w:r>
        <w:t>czu</w:t>
      </w:r>
      <w:proofErr w:type="spellEnd"/>
      <w:r>
        <w:t xml:space="preserve"> schlachten;</w:t>
      </w:r>
      <w:r>
        <w:br/>
        <w:t xml:space="preserve">das </w:t>
      </w:r>
      <w:proofErr w:type="spellStart"/>
      <w:r>
        <w:t>eygen</w:t>
      </w:r>
      <w:proofErr w:type="spellEnd"/>
      <w:r>
        <w:t xml:space="preserve"> </w:t>
      </w:r>
      <w:proofErr w:type="spellStart"/>
      <w:r>
        <w:t>hertz</w:t>
      </w:r>
      <w:proofErr w:type="spellEnd"/>
      <w:r>
        <w:t xml:space="preserve"> </w:t>
      </w:r>
      <w:proofErr w:type="spellStart"/>
      <w:r>
        <w:t>yhr</w:t>
      </w:r>
      <w:proofErr w:type="spellEnd"/>
      <w:r>
        <w:t xml:space="preserve"> </w:t>
      </w:r>
      <w:proofErr w:type="spellStart"/>
      <w:r>
        <w:t>schwert</w:t>
      </w:r>
      <w:proofErr w:type="spellEnd"/>
      <w:r>
        <w:t xml:space="preserve"> durchsticht,</w:t>
      </w:r>
      <w:r>
        <w:br/>
        <w:t xml:space="preserve">ihr bog </w:t>
      </w:r>
      <w:proofErr w:type="spellStart"/>
      <w:r>
        <w:t>czerbricht</w:t>
      </w:r>
      <w:proofErr w:type="spellEnd"/>
      <w:r>
        <w:br/>
        <w:t xml:space="preserve">nach </w:t>
      </w:r>
      <w:proofErr w:type="spellStart"/>
      <w:r>
        <w:t>gotts</w:t>
      </w:r>
      <w:proofErr w:type="spellEnd"/>
      <w:r>
        <w:t xml:space="preserve"> </w:t>
      </w:r>
      <w:proofErr w:type="spellStart"/>
      <w:r>
        <w:t>gericht</w:t>
      </w:r>
      <w:proofErr w:type="spellEnd"/>
      <w:r>
        <w:t>,</w:t>
      </w:r>
      <w:r>
        <w:br/>
      </w:r>
      <w:proofErr w:type="spellStart"/>
      <w:r>
        <w:t>wens</w:t>
      </w:r>
      <w:proofErr w:type="spellEnd"/>
      <w:r>
        <w:t xml:space="preserve"> </w:t>
      </w:r>
      <w:proofErr w:type="spellStart"/>
      <w:r>
        <w:t>stündlein</w:t>
      </w:r>
      <w:proofErr w:type="spellEnd"/>
      <w:r>
        <w:t xml:space="preserve"> </w:t>
      </w:r>
      <w:proofErr w:type="spellStart"/>
      <w:r>
        <w:t>kompt</w:t>
      </w:r>
      <w:proofErr w:type="spellEnd"/>
      <w:r>
        <w:t xml:space="preserve">, wie </w:t>
      </w:r>
      <w:proofErr w:type="spellStart"/>
      <w:r>
        <w:t>wol</w:t>
      </w:r>
      <w:proofErr w:type="spellEnd"/>
      <w:r>
        <w:t xml:space="preserve"> sie das verachten,</w:t>
      </w:r>
      <w:r>
        <w:br/>
        <w:t>nicht betrachten.</w:t>
      </w:r>
    </w:p>
    <w:p w14:paraId="03C1B438" w14:textId="77777777" w:rsidR="009B1618" w:rsidRDefault="009B1618" w:rsidP="009B1618">
      <w:pPr>
        <w:pStyle w:val="StandardWeb"/>
      </w:pPr>
      <w:r>
        <w:t xml:space="preserve">5. </w:t>
      </w:r>
      <w:proofErr w:type="spellStart"/>
      <w:r>
        <w:t>Vil</w:t>
      </w:r>
      <w:proofErr w:type="spellEnd"/>
      <w:r>
        <w:t xml:space="preserve"> besser ist</w:t>
      </w:r>
      <w:r>
        <w:br/>
        <w:t xml:space="preserve">dem </w:t>
      </w:r>
      <w:proofErr w:type="spellStart"/>
      <w:r>
        <w:t>grechten</w:t>
      </w:r>
      <w:proofErr w:type="spellEnd"/>
      <w:r>
        <w:t xml:space="preserve"> man</w:t>
      </w:r>
      <w:r>
        <w:br/>
        <w:t xml:space="preserve">das wenig denn </w:t>
      </w:r>
      <w:proofErr w:type="spellStart"/>
      <w:r>
        <w:t>viler</w:t>
      </w:r>
      <w:proofErr w:type="spellEnd"/>
      <w:r>
        <w:t xml:space="preserve"> </w:t>
      </w:r>
      <w:proofErr w:type="spellStart"/>
      <w:r>
        <w:t>gotlosen</w:t>
      </w:r>
      <w:proofErr w:type="spellEnd"/>
      <w:r>
        <w:t xml:space="preserve"> gut;</w:t>
      </w:r>
      <w:r>
        <w:br/>
        <w:t xml:space="preserve">in </w:t>
      </w:r>
      <w:proofErr w:type="spellStart"/>
      <w:r>
        <w:t>kurtzer</w:t>
      </w:r>
      <w:proofErr w:type="spellEnd"/>
      <w:r>
        <w:t xml:space="preserve"> </w:t>
      </w:r>
      <w:proofErr w:type="spellStart"/>
      <w:r>
        <w:t>frist</w:t>
      </w:r>
      <w:proofErr w:type="spellEnd"/>
      <w:r>
        <w:br/>
      </w:r>
      <w:proofErr w:type="spellStart"/>
      <w:r>
        <w:t>yhr</w:t>
      </w:r>
      <w:proofErr w:type="spellEnd"/>
      <w:r>
        <w:t xml:space="preserve"> bog bricht schon;</w:t>
      </w:r>
      <w:r>
        <w:br/>
        <w:t xml:space="preserve">den </w:t>
      </w:r>
      <w:proofErr w:type="spellStart"/>
      <w:r>
        <w:t>grechten</w:t>
      </w:r>
      <w:proofErr w:type="spellEnd"/>
      <w:r>
        <w:t xml:space="preserve"> </w:t>
      </w:r>
      <w:proofErr w:type="spellStart"/>
      <w:r>
        <w:t>got</w:t>
      </w:r>
      <w:proofErr w:type="spellEnd"/>
      <w:r>
        <w:t xml:space="preserve"> erhellt </w:t>
      </w:r>
      <w:proofErr w:type="spellStart"/>
      <w:r>
        <w:t>ynn</w:t>
      </w:r>
      <w:proofErr w:type="spellEnd"/>
      <w:r>
        <w:t xml:space="preserve"> </w:t>
      </w:r>
      <w:proofErr w:type="spellStart"/>
      <w:r>
        <w:t>seyner</w:t>
      </w:r>
      <w:proofErr w:type="spellEnd"/>
      <w:r>
        <w:t xml:space="preserve"> </w:t>
      </w:r>
      <w:proofErr w:type="spellStart"/>
      <w:r>
        <w:t>hut</w:t>
      </w:r>
      <w:proofErr w:type="spellEnd"/>
      <w:r>
        <w:t>.</w:t>
      </w:r>
      <w:r>
        <w:br/>
        <w:t xml:space="preserve">Der </w:t>
      </w:r>
      <w:proofErr w:type="spellStart"/>
      <w:r>
        <w:t>herr</w:t>
      </w:r>
      <w:proofErr w:type="spellEnd"/>
      <w:r>
        <w:t>, ich sag,</w:t>
      </w:r>
      <w:r>
        <w:br/>
        <w:t xml:space="preserve">kennt </w:t>
      </w:r>
      <w:proofErr w:type="spellStart"/>
      <w:r>
        <w:t>wol</w:t>
      </w:r>
      <w:proofErr w:type="spellEnd"/>
      <w:r>
        <w:t xml:space="preserve"> die tag;</w:t>
      </w:r>
      <w:r>
        <w:br/>
        <w:t xml:space="preserve">der </w:t>
      </w:r>
      <w:proofErr w:type="spellStart"/>
      <w:r>
        <w:t>frumen</w:t>
      </w:r>
      <w:proofErr w:type="spellEnd"/>
      <w:r>
        <w:t xml:space="preserve"> </w:t>
      </w:r>
      <w:proofErr w:type="spellStart"/>
      <w:r>
        <w:t>yhr</w:t>
      </w:r>
      <w:proofErr w:type="spellEnd"/>
      <w:r>
        <w:t xml:space="preserve"> erb das muß ewig </w:t>
      </w:r>
      <w:proofErr w:type="spellStart"/>
      <w:r>
        <w:t>bleyben</w:t>
      </w:r>
      <w:proofErr w:type="spellEnd"/>
      <w:r>
        <w:t>;</w:t>
      </w:r>
      <w:r>
        <w:br/>
      </w:r>
      <w:proofErr w:type="spellStart"/>
      <w:r>
        <w:t>treyben</w:t>
      </w:r>
      <w:proofErr w:type="spellEnd"/>
      <w:r>
        <w:br/>
        <w:t xml:space="preserve">soll sie </w:t>
      </w:r>
      <w:proofErr w:type="spellStart"/>
      <w:r>
        <w:t>keyn</w:t>
      </w:r>
      <w:proofErr w:type="spellEnd"/>
      <w:r>
        <w:t xml:space="preserve"> not </w:t>
      </w:r>
      <w:proofErr w:type="spellStart"/>
      <w:r>
        <w:t>yrgend</w:t>
      </w:r>
      <w:proofErr w:type="spellEnd"/>
      <w:r>
        <w:t xml:space="preserve"> </w:t>
      </w:r>
      <w:proofErr w:type="spellStart"/>
      <w:r>
        <w:t>yn</w:t>
      </w:r>
      <w:proofErr w:type="spellEnd"/>
      <w:r>
        <w:t xml:space="preserve"> </w:t>
      </w:r>
      <w:proofErr w:type="spellStart"/>
      <w:r>
        <w:t>schande</w:t>
      </w:r>
      <w:proofErr w:type="spellEnd"/>
      <w:r>
        <w:t>;</w:t>
      </w:r>
      <w:r>
        <w:br/>
        <w:t xml:space="preserve">ob </w:t>
      </w:r>
      <w:proofErr w:type="spellStart"/>
      <w:r>
        <w:t>gleych</w:t>
      </w:r>
      <w:proofErr w:type="spellEnd"/>
      <w:r>
        <w:t xml:space="preserve"> </w:t>
      </w:r>
      <w:proofErr w:type="spellStart"/>
      <w:r>
        <w:t>eynreyß</w:t>
      </w:r>
      <w:proofErr w:type="spellEnd"/>
      <w:r>
        <w:t xml:space="preserve"> </w:t>
      </w:r>
      <w:proofErr w:type="spellStart"/>
      <w:r>
        <w:t>eyn</w:t>
      </w:r>
      <w:proofErr w:type="spellEnd"/>
      <w:r>
        <w:t xml:space="preserve"> böse </w:t>
      </w:r>
      <w:proofErr w:type="spellStart"/>
      <w:r>
        <w:t>czeyt</w:t>
      </w:r>
      <w:proofErr w:type="spellEnd"/>
      <w:r>
        <w:t>,</w:t>
      </w:r>
      <w:r>
        <w:br/>
        <w:t xml:space="preserve">sind sie </w:t>
      </w:r>
      <w:proofErr w:type="spellStart"/>
      <w:r>
        <w:t>gefreyt</w:t>
      </w:r>
      <w:proofErr w:type="spellEnd"/>
      <w:r>
        <w:br/>
        <w:t xml:space="preserve">und mangels </w:t>
      </w:r>
      <w:proofErr w:type="spellStart"/>
      <w:r>
        <w:t>queytt2</w:t>
      </w:r>
      <w:proofErr w:type="spellEnd"/>
      <w:r>
        <w:t>);</w:t>
      </w:r>
      <w:r>
        <w:br/>
      </w:r>
      <w:proofErr w:type="spellStart"/>
      <w:r>
        <w:t>wnn</w:t>
      </w:r>
      <w:proofErr w:type="spellEnd"/>
      <w:r>
        <w:t xml:space="preserve"> </w:t>
      </w:r>
      <w:proofErr w:type="spellStart"/>
      <w:r>
        <w:t>theurung</w:t>
      </w:r>
      <w:proofErr w:type="spellEnd"/>
      <w:r>
        <w:t xml:space="preserve"> </w:t>
      </w:r>
      <w:proofErr w:type="spellStart"/>
      <w:r>
        <w:t>wirt</w:t>
      </w:r>
      <w:proofErr w:type="spellEnd"/>
      <w:r>
        <w:t xml:space="preserve">, </w:t>
      </w:r>
      <w:proofErr w:type="spellStart"/>
      <w:r>
        <w:t>got</w:t>
      </w:r>
      <w:proofErr w:type="spellEnd"/>
      <w:r>
        <w:t xml:space="preserve"> schickt </w:t>
      </w:r>
      <w:proofErr w:type="spellStart"/>
      <w:r>
        <w:t>yn</w:t>
      </w:r>
      <w:proofErr w:type="spellEnd"/>
      <w:r>
        <w:t xml:space="preserve"> gnug </w:t>
      </w:r>
      <w:proofErr w:type="spellStart"/>
      <w:r>
        <w:t>zuhande</w:t>
      </w:r>
      <w:proofErr w:type="spellEnd"/>
      <w:r>
        <w:t>,</w:t>
      </w:r>
      <w:r>
        <w:br/>
      </w:r>
      <w:proofErr w:type="spellStart"/>
      <w:r>
        <w:t>selhs</w:t>
      </w:r>
      <w:proofErr w:type="spellEnd"/>
      <w:r>
        <w:t xml:space="preserve"> das </w:t>
      </w:r>
      <w:proofErr w:type="spellStart"/>
      <w:r>
        <w:t>pfande</w:t>
      </w:r>
      <w:proofErr w:type="spellEnd"/>
      <w:r>
        <w:t>.</w:t>
      </w:r>
    </w:p>
    <w:p w14:paraId="392B7A52" w14:textId="77777777" w:rsidR="009B1618" w:rsidRDefault="009B1618" w:rsidP="009B1618">
      <w:pPr>
        <w:pStyle w:val="StandardWeb"/>
      </w:pPr>
      <w:r>
        <w:t xml:space="preserve">6. </w:t>
      </w:r>
      <w:proofErr w:type="spellStart"/>
      <w:r>
        <w:t>Umb</w:t>
      </w:r>
      <w:proofErr w:type="spellEnd"/>
      <w:r>
        <w:t xml:space="preserve"> kommen muß</w:t>
      </w:r>
      <w:r>
        <w:br/>
        <w:t xml:space="preserve">die </w:t>
      </w:r>
      <w:proofErr w:type="spellStart"/>
      <w:r>
        <w:t>gottloß</w:t>
      </w:r>
      <w:proofErr w:type="spellEnd"/>
      <w:r>
        <w:t xml:space="preserve"> </w:t>
      </w:r>
      <w:proofErr w:type="spellStart"/>
      <w:r>
        <w:t>rott</w:t>
      </w:r>
      <w:proofErr w:type="spellEnd"/>
      <w:r>
        <w:t>;</w:t>
      </w:r>
      <w:r>
        <w:br/>
        <w:t xml:space="preserve">die </w:t>
      </w:r>
      <w:proofErr w:type="spellStart"/>
      <w:r>
        <w:t>feynd</w:t>
      </w:r>
      <w:proofErr w:type="spellEnd"/>
      <w:r>
        <w:t xml:space="preserve"> des </w:t>
      </w:r>
      <w:proofErr w:type="spellStart"/>
      <w:r>
        <w:t>herren</w:t>
      </w:r>
      <w:proofErr w:type="spellEnd"/>
      <w:r>
        <w:t xml:space="preserve">, wie </w:t>
      </w:r>
      <w:proofErr w:type="spellStart"/>
      <w:r>
        <w:t>köstlichs</w:t>
      </w:r>
      <w:proofErr w:type="spellEnd"/>
      <w:r>
        <w:t xml:space="preserve"> </w:t>
      </w:r>
      <w:proofErr w:type="spellStart"/>
      <w:r>
        <w:t>scheynen</w:t>
      </w:r>
      <w:proofErr w:type="spellEnd"/>
      <w:r>
        <w:br/>
        <w:t xml:space="preserve">für </w:t>
      </w:r>
      <w:proofErr w:type="spellStart"/>
      <w:r>
        <w:t>überfluß</w:t>
      </w:r>
      <w:proofErr w:type="spellEnd"/>
      <w:r>
        <w:t>,</w:t>
      </w:r>
      <w:r>
        <w:br/>
        <w:t xml:space="preserve">on alle </w:t>
      </w:r>
      <w:proofErr w:type="spellStart"/>
      <w:r>
        <w:t>nott</w:t>
      </w:r>
      <w:proofErr w:type="spellEnd"/>
      <w:r>
        <w:t>,</w:t>
      </w:r>
      <w:r>
        <w:br/>
        <w:t xml:space="preserve">gleich wie </w:t>
      </w:r>
      <w:proofErr w:type="spellStart"/>
      <w:r>
        <w:t>eyn</w:t>
      </w:r>
      <w:proofErr w:type="spellEnd"/>
      <w:r>
        <w:t xml:space="preserve"> </w:t>
      </w:r>
      <w:proofErr w:type="spellStart"/>
      <w:r>
        <w:t>aw</w:t>
      </w:r>
      <w:proofErr w:type="spellEnd"/>
      <w:r>
        <w:t xml:space="preserve">, </w:t>
      </w:r>
      <w:proofErr w:type="spellStart"/>
      <w:r>
        <w:t>wol</w:t>
      </w:r>
      <w:proofErr w:type="spellEnd"/>
      <w:r>
        <w:t xml:space="preserve"> sie das nicht meynen,</w:t>
      </w:r>
      <w:r>
        <w:br/>
        <w:t>Werden sie doch</w:t>
      </w:r>
      <w:r>
        <w:br/>
        <w:t xml:space="preserve">all wie der </w:t>
      </w:r>
      <w:proofErr w:type="spellStart"/>
      <w:r>
        <w:t>rouch</w:t>
      </w:r>
      <w:proofErr w:type="spellEnd"/>
      <w:r>
        <w:br/>
        <w:t xml:space="preserve">verschwinden, </w:t>
      </w:r>
      <w:proofErr w:type="spellStart"/>
      <w:r>
        <w:t>vil</w:t>
      </w:r>
      <w:proofErr w:type="spellEnd"/>
      <w:r>
        <w:t xml:space="preserve"> borgen und nicht </w:t>
      </w:r>
      <w:proofErr w:type="spellStart"/>
      <w:r>
        <w:t>bezalen</w:t>
      </w:r>
      <w:proofErr w:type="spellEnd"/>
      <w:r>
        <w:t>;</w:t>
      </w:r>
      <w:r>
        <w:br/>
        <w:t>allen</w:t>
      </w:r>
      <w:r>
        <w:br/>
        <w:t xml:space="preserve">ist der gerecht </w:t>
      </w:r>
      <w:proofErr w:type="spellStart"/>
      <w:r>
        <w:t>barmhertzig</w:t>
      </w:r>
      <w:proofErr w:type="spellEnd"/>
      <w:r>
        <w:t xml:space="preserve"> und </w:t>
      </w:r>
      <w:proofErr w:type="spellStart"/>
      <w:r>
        <w:t>milt</w:t>
      </w:r>
      <w:proofErr w:type="spellEnd"/>
      <w:r>
        <w:t>;</w:t>
      </w:r>
      <w:r>
        <w:br/>
        <w:t xml:space="preserve">des </w:t>
      </w:r>
      <w:proofErr w:type="spellStart"/>
      <w:r>
        <w:t>erbens</w:t>
      </w:r>
      <w:proofErr w:type="spellEnd"/>
      <w:r>
        <w:t xml:space="preserve"> </w:t>
      </w:r>
      <w:proofErr w:type="spellStart"/>
      <w:r>
        <w:t>land</w:t>
      </w:r>
      <w:proofErr w:type="spellEnd"/>
      <w:r>
        <w:t xml:space="preserve"> </w:t>
      </w:r>
      <w:proofErr w:type="spellStart"/>
      <w:r>
        <w:t>gotts</w:t>
      </w:r>
      <w:proofErr w:type="spellEnd"/>
      <w:r>
        <w:t xml:space="preserve"> </w:t>
      </w:r>
      <w:proofErr w:type="spellStart"/>
      <w:r>
        <w:t>gsegeten</w:t>
      </w:r>
      <w:proofErr w:type="spellEnd"/>
      <w:r>
        <w:t>,</w:t>
      </w:r>
      <w:r>
        <w:br/>
        <w:t>sein verfluchten</w:t>
      </w:r>
      <w:r>
        <w:br/>
        <w:t xml:space="preserve">das </w:t>
      </w:r>
      <w:proofErr w:type="spellStart"/>
      <w:r>
        <w:t>außrotten</w:t>
      </w:r>
      <w:proofErr w:type="spellEnd"/>
      <w:r>
        <w:t>;</w:t>
      </w:r>
      <w:r>
        <w:br/>
        <w:t xml:space="preserve">du </w:t>
      </w:r>
      <w:proofErr w:type="spellStart"/>
      <w:r>
        <w:t>findst</w:t>
      </w:r>
      <w:proofErr w:type="spellEnd"/>
      <w:r>
        <w:t xml:space="preserve"> </w:t>
      </w:r>
      <w:proofErr w:type="spellStart"/>
      <w:r>
        <w:t>sy</w:t>
      </w:r>
      <w:proofErr w:type="spellEnd"/>
      <w:r>
        <w:t xml:space="preserve"> nicht, </w:t>
      </w:r>
      <w:proofErr w:type="spellStart"/>
      <w:r>
        <w:t>unn</w:t>
      </w:r>
      <w:proofErr w:type="spellEnd"/>
      <w:r>
        <w:t xml:space="preserve"> such sie schon, wo du </w:t>
      </w:r>
      <w:proofErr w:type="spellStart"/>
      <w:r>
        <w:t>wilt</w:t>
      </w:r>
      <w:proofErr w:type="spellEnd"/>
      <w:r>
        <w:t>,</w:t>
      </w:r>
      <w:r>
        <w:br/>
        <w:t xml:space="preserve">ich </w:t>
      </w:r>
      <w:proofErr w:type="spellStart"/>
      <w:r>
        <w:t>meyn</w:t>
      </w:r>
      <w:proofErr w:type="spellEnd"/>
      <w:r>
        <w:t>, das gilt.</w:t>
      </w:r>
    </w:p>
    <w:p w14:paraId="54007B8C" w14:textId="77777777" w:rsidR="009B1618" w:rsidRDefault="009B1618" w:rsidP="009B1618">
      <w:pPr>
        <w:pStyle w:val="StandardWeb"/>
      </w:pPr>
      <w:r>
        <w:t xml:space="preserve">Die </w:t>
      </w:r>
      <w:proofErr w:type="spellStart"/>
      <w:r>
        <w:t>genng</w:t>
      </w:r>
      <w:proofErr w:type="spellEnd"/>
      <w:r>
        <w:t xml:space="preserve"> des mans</w:t>
      </w:r>
      <w:r>
        <w:br/>
        <w:t xml:space="preserve">die </w:t>
      </w:r>
      <w:proofErr w:type="spellStart"/>
      <w:r>
        <w:t>foddert</w:t>
      </w:r>
      <w:proofErr w:type="spellEnd"/>
      <w:r>
        <w:t xml:space="preserve"> </w:t>
      </w:r>
      <w:proofErr w:type="spellStart"/>
      <w:r>
        <w:t>Got</w:t>
      </w:r>
      <w:proofErr w:type="spellEnd"/>
      <w:r>
        <w:t>,</w:t>
      </w:r>
      <w:r>
        <w:br/>
        <w:t xml:space="preserve">hat an </w:t>
      </w:r>
      <w:proofErr w:type="spellStart"/>
      <w:r>
        <w:t>seynn</w:t>
      </w:r>
      <w:proofErr w:type="spellEnd"/>
      <w:r>
        <w:t xml:space="preserve"> wegen </w:t>
      </w:r>
      <w:proofErr w:type="spellStart"/>
      <w:r>
        <w:t>lust</w:t>
      </w:r>
      <w:proofErr w:type="spellEnd"/>
      <w:r>
        <w:t xml:space="preserve">, und fichts </w:t>
      </w:r>
      <w:proofErr w:type="spellStart"/>
      <w:r>
        <w:t>geren</w:t>
      </w:r>
      <w:proofErr w:type="spellEnd"/>
      <w:r>
        <w:t>;</w:t>
      </w:r>
      <w:r>
        <w:br/>
      </w:r>
      <w:proofErr w:type="spellStart"/>
      <w:r>
        <w:t>fellt</w:t>
      </w:r>
      <w:proofErr w:type="spellEnd"/>
      <w:r>
        <w:t xml:space="preserve"> er </w:t>
      </w:r>
      <w:proofErr w:type="spellStart"/>
      <w:r>
        <w:t>seyns</w:t>
      </w:r>
      <w:proofErr w:type="spellEnd"/>
      <w:r>
        <w:t xml:space="preserve"> </w:t>
      </w:r>
      <w:proofErr w:type="spellStart"/>
      <w:r>
        <w:t>gangs</w:t>
      </w:r>
      <w:proofErr w:type="spellEnd"/>
      <w:r>
        <w:t>,</w:t>
      </w:r>
      <w:r>
        <w:br/>
        <w:t xml:space="preserve">bringt </w:t>
      </w:r>
      <w:proofErr w:type="spellStart"/>
      <w:r>
        <w:t>yhm</w:t>
      </w:r>
      <w:proofErr w:type="spellEnd"/>
      <w:r>
        <w:t xml:space="preserve"> </w:t>
      </w:r>
      <w:proofErr w:type="spellStart"/>
      <w:r>
        <w:t>keyn</w:t>
      </w:r>
      <w:proofErr w:type="spellEnd"/>
      <w:r>
        <w:t xml:space="preserve"> </w:t>
      </w:r>
      <w:proofErr w:type="spellStart"/>
      <w:r>
        <w:t>spott</w:t>
      </w:r>
      <w:proofErr w:type="spellEnd"/>
      <w:r>
        <w:t>;</w:t>
      </w:r>
      <w:r>
        <w:br/>
        <w:t xml:space="preserve">denn </w:t>
      </w:r>
      <w:proofErr w:type="spellStart"/>
      <w:r>
        <w:t>got</w:t>
      </w:r>
      <w:proofErr w:type="spellEnd"/>
      <w:r>
        <w:t xml:space="preserve"> </w:t>
      </w:r>
      <w:proofErr w:type="spellStart"/>
      <w:r>
        <w:t>verwirfft</w:t>
      </w:r>
      <w:proofErr w:type="spellEnd"/>
      <w:r>
        <w:t xml:space="preserve"> nicht, seyn </w:t>
      </w:r>
      <w:proofErr w:type="spellStart"/>
      <w:r>
        <w:t>hand</w:t>
      </w:r>
      <w:proofErr w:type="spellEnd"/>
      <w:r>
        <w:t xml:space="preserve"> muß </w:t>
      </w:r>
      <w:proofErr w:type="spellStart"/>
      <w:r>
        <w:t>weren</w:t>
      </w:r>
      <w:proofErr w:type="spellEnd"/>
      <w:r>
        <w:t>.</w:t>
      </w:r>
      <w:r>
        <w:br/>
        <w:t xml:space="preserve">Wie </w:t>
      </w:r>
      <w:proofErr w:type="spellStart"/>
      <w:r>
        <w:t>yung</w:t>
      </w:r>
      <w:proofErr w:type="spellEnd"/>
      <w:r>
        <w:t xml:space="preserve"> ich war,</w:t>
      </w:r>
      <w:r>
        <w:br/>
        <w:t xml:space="preserve">hab nun die </w:t>
      </w:r>
      <w:proofErr w:type="spellStart"/>
      <w:r>
        <w:t>yar</w:t>
      </w:r>
      <w:proofErr w:type="spellEnd"/>
      <w:r>
        <w:t>,</w:t>
      </w:r>
      <w:r>
        <w:br/>
        <w:t xml:space="preserve">noch sah ich den gerechten </w:t>
      </w:r>
      <w:proofErr w:type="spellStart"/>
      <w:r>
        <w:t>nye</w:t>
      </w:r>
      <w:proofErr w:type="spellEnd"/>
      <w:r>
        <w:t xml:space="preserve"> verlassen,</w:t>
      </w:r>
      <w:r>
        <w:br/>
        <w:t>gassen-</w:t>
      </w:r>
      <w:r>
        <w:br/>
      </w:r>
      <w:proofErr w:type="spellStart"/>
      <w:r>
        <w:t>betler</w:t>
      </w:r>
      <w:proofErr w:type="spellEnd"/>
      <w:r>
        <w:t xml:space="preserve"> seyn sam ward </w:t>
      </w:r>
      <w:proofErr w:type="spellStart"/>
      <w:r>
        <w:t>nye</w:t>
      </w:r>
      <w:proofErr w:type="spellEnd"/>
      <w:r>
        <w:t xml:space="preserve"> kein morgen,</w:t>
      </w:r>
      <w:r>
        <w:br/>
        <w:t xml:space="preserve">denn </w:t>
      </w:r>
      <w:proofErr w:type="spellStart"/>
      <w:r>
        <w:t>teglich</w:t>
      </w:r>
      <w:proofErr w:type="spellEnd"/>
      <w:r>
        <w:t xml:space="preserve"> er </w:t>
      </w:r>
      <w:proofErr w:type="spellStart"/>
      <w:r>
        <w:t>barmhertzig</w:t>
      </w:r>
      <w:proofErr w:type="spellEnd"/>
      <w:r>
        <w:t xml:space="preserve"> ist,</w:t>
      </w:r>
      <w:r>
        <w:br/>
      </w:r>
      <w:proofErr w:type="spellStart"/>
      <w:r>
        <w:t>leycht</w:t>
      </w:r>
      <w:proofErr w:type="spellEnd"/>
      <w:r>
        <w:t xml:space="preserve"> on </w:t>
      </w:r>
      <w:proofErr w:type="spellStart"/>
      <w:r>
        <w:t>genyst</w:t>
      </w:r>
      <w:proofErr w:type="spellEnd"/>
      <w:r>
        <w:br/>
        <w:t xml:space="preserve">und </w:t>
      </w:r>
      <w:proofErr w:type="spellStart"/>
      <w:r>
        <w:t>argelist</w:t>
      </w:r>
      <w:proofErr w:type="spellEnd"/>
      <w:r>
        <w:t>,</w:t>
      </w:r>
      <w:r>
        <w:br/>
        <w:t xml:space="preserve">daher </w:t>
      </w:r>
      <w:proofErr w:type="spellStart"/>
      <w:r>
        <w:t>yhm</w:t>
      </w:r>
      <w:proofErr w:type="spellEnd"/>
      <w:r>
        <w:t xml:space="preserve"> </w:t>
      </w:r>
      <w:proofErr w:type="spellStart"/>
      <w:r>
        <w:t>kompt</w:t>
      </w:r>
      <w:proofErr w:type="spellEnd"/>
      <w:r>
        <w:t xml:space="preserve"> seyn </w:t>
      </w:r>
      <w:proofErr w:type="spellStart"/>
      <w:r>
        <w:t>segen</w:t>
      </w:r>
      <w:proofErr w:type="spellEnd"/>
      <w:r>
        <w:t xml:space="preserve"> on verborgen;</w:t>
      </w:r>
      <w:r>
        <w:br/>
        <w:t>wehr soll sorgen?</w:t>
      </w:r>
    </w:p>
    <w:p w14:paraId="319088F2" w14:textId="77777777" w:rsidR="009B1618" w:rsidRDefault="009B1618" w:rsidP="009B1618">
      <w:pPr>
        <w:pStyle w:val="StandardWeb"/>
      </w:pPr>
      <w:r>
        <w:t>8. Vom bösen laß,</w:t>
      </w:r>
      <w:r>
        <w:br/>
        <w:t xml:space="preserve">thue guts all </w:t>
      </w:r>
      <w:proofErr w:type="spellStart"/>
      <w:r>
        <w:t>czeyt</w:t>
      </w:r>
      <w:proofErr w:type="spellEnd"/>
      <w:r>
        <w:t>,</w:t>
      </w:r>
      <w:r>
        <w:br/>
      </w:r>
      <w:proofErr w:type="spellStart"/>
      <w:r>
        <w:t>bleyb</w:t>
      </w:r>
      <w:proofErr w:type="spellEnd"/>
      <w:r>
        <w:t xml:space="preserve"> </w:t>
      </w:r>
      <w:proofErr w:type="spellStart"/>
      <w:r>
        <w:t>ymmerdar</w:t>
      </w:r>
      <w:proofErr w:type="spellEnd"/>
      <w:r>
        <w:t xml:space="preserve">, denn </w:t>
      </w:r>
      <w:proofErr w:type="spellStart"/>
      <w:r>
        <w:t>got</w:t>
      </w:r>
      <w:proofErr w:type="spellEnd"/>
      <w:r>
        <w:t xml:space="preserve"> liebt das rechte,</w:t>
      </w:r>
      <w:r>
        <w:br/>
        <w:t xml:space="preserve">und übt </w:t>
      </w:r>
      <w:proofErr w:type="spellStart"/>
      <w:r>
        <w:t>keyn</w:t>
      </w:r>
      <w:proofErr w:type="spellEnd"/>
      <w:r>
        <w:t xml:space="preserve"> </w:t>
      </w:r>
      <w:proofErr w:type="spellStart"/>
      <w:r>
        <w:t>haß</w:t>
      </w:r>
      <w:proofErr w:type="spellEnd"/>
      <w:r>
        <w:t>,</w:t>
      </w:r>
      <w:r>
        <w:br/>
        <w:t xml:space="preserve">sondern </w:t>
      </w:r>
      <w:proofErr w:type="spellStart"/>
      <w:r>
        <w:t>auß</w:t>
      </w:r>
      <w:proofErr w:type="spellEnd"/>
      <w:r>
        <w:t xml:space="preserve"> </w:t>
      </w:r>
      <w:proofErr w:type="spellStart"/>
      <w:r>
        <w:t>leydt</w:t>
      </w:r>
      <w:proofErr w:type="spellEnd"/>
      <w:r>
        <w:br/>
      </w:r>
      <w:proofErr w:type="spellStart"/>
      <w:r>
        <w:t>reddt</w:t>
      </w:r>
      <w:proofErr w:type="spellEnd"/>
      <w:r>
        <w:t xml:space="preserve"> er seyn </w:t>
      </w:r>
      <w:proofErr w:type="spellStart"/>
      <w:r>
        <w:t>heylgen</w:t>
      </w:r>
      <w:proofErr w:type="spellEnd"/>
      <w:r>
        <w:t xml:space="preserve">, </w:t>
      </w:r>
      <w:proofErr w:type="spellStart"/>
      <w:r>
        <w:t>bewarts</w:t>
      </w:r>
      <w:proofErr w:type="spellEnd"/>
      <w:r>
        <w:t xml:space="preserve"> nicht schlechte.</w:t>
      </w:r>
      <w:r>
        <w:br/>
        <w:t xml:space="preserve">Wer </w:t>
      </w:r>
      <w:proofErr w:type="spellStart"/>
      <w:r>
        <w:t>gotloß</w:t>
      </w:r>
      <w:proofErr w:type="spellEnd"/>
      <w:r>
        <w:t xml:space="preserve"> ist,</w:t>
      </w:r>
      <w:r>
        <w:br/>
        <w:t xml:space="preserve">und nicht </w:t>
      </w:r>
      <w:proofErr w:type="spellStart"/>
      <w:r>
        <w:t>eyn</w:t>
      </w:r>
      <w:proofErr w:type="spellEnd"/>
      <w:r>
        <w:t xml:space="preserve"> Christ,</w:t>
      </w:r>
      <w:r>
        <w:br/>
      </w:r>
      <w:proofErr w:type="spellStart"/>
      <w:r>
        <w:t>wirt</w:t>
      </w:r>
      <w:proofErr w:type="spellEnd"/>
      <w:r>
        <w:t xml:space="preserve"> </w:t>
      </w:r>
      <w:proofErr w:type="spellStart"/>
      <w:r>
        <w:t>außgerott</w:t>
      </w:r>
      <w:proofErr w:type="spellEnd"/>
      <w:r>
        <w:t xml:space="preserve"> mit </w:t>
      </w:r>
      <w:proofErr w:type="spellStart"/>
      <w:r>
        <w:t>seynem</w:t>
      </w:r>
      <w:proofErr w:type="spellEnd"/>
      <w:r>
        <w:t xml:space="preserve"> samen </w:t>
      </w:r>
      <w:proofErr w:type="spellStart"/>
      <w:r>
        <w:t>schwarlich</w:t>
      </w:r>
      <w:proofErr w:type="spellEnd"/>
      <w:r>
        <w:t>;</w:t>
      </w:r>
      <w:r>
        <w:br/>
      </w:r>
      <w:proofErr w:type="spellStart"/>
      <w:r>
        <w:t>warlich</w:t>
      </w:r>
      <w:proofErr w:type="spellEnd"/>
      <w:r>
        <w:br/>
        <w:t xml:space="preserve">die </w:t>
      </w:r>
      <w:proofErr w:type="spellStart"/>
      <w:r>
        <w:t>grechten</w:t>
      </w:r>
      <w:proofErr w:type="spellEnd"/>
      <w:r>
        <w:t xml:space="preserve"> </w:t>
      </w:r>
      <w:proofErr w:type="spellStart"/>
      <w:r>
        <w:t>erbens</w:t>
      </w:r>
      <w:proofErr w:type="spellEnd"/>
      <w:r>
        <w:t xml:space="preserve"> </w:t>
      </w:r>
      <w:proofErr w:type="spellStart"/>
      <w:r>
        <w:t>land</w:t>
      </w:r>
      <w:proofErr w:type="spellEnd"/>
      <w:r>
        <w:t xml:space="preserve"> </w:t>
      </w:r>
      <w:proofErr w:type="spellStart"/>
      <w:r>
        <w:t>unn</w:t>
      </w:r>
      <w:proofErr w:type="spellEnd"/>
      <w:r>
        <w:t xml:space="preserve"> </w:t>
      </w:r>
      <w:proofErr w:type="spellStart"/>
      <w:r>
        <w:t>bleyben</w:t>
      </w:r>
      <w:proofErr w:type="spellEnd"/>
      <w:r>
        <w:br/>
        <w:t xml:space="preserve">ewig an </w:t>
      </w:r>
      <w:proofErr w:type="spellStart"/>
      <w:r>
        <w:t>yhrem</w:t>
      </w:r>
      <w:proofErr w:type="spellEnd"/>
      <w:r>
        <w:t xml:space="preserve"> </w:t>
      </w:r>
      <w:proofErr w:type="spellStart"/>
      <w:r>
        <w:t>selgen</w:t>
      </w:r>
      <w:proofErr w:type="spellEnd"/>
      <w:r>
        <w:t xml:space="preserve"> </w:t>
      </w:r>
      <w:proofErr w:type="spellStart"/>
      <w:r>
        <w:t>ort</w:t>
      </w:r>
      <w:proofErr w:type="spellEnd"/>
      <w:r>
        <w:t>,</w:t>
      </w:r>
      <w:r>
        <w:br/>
        <w:t xml:space="preserve">es gehet </w:t>
      </w:r>
      <w:proofErr w:type="spellStart"/>
      <w:r>
        <w:t>yhn</w:t>
      </w:r>
      <w:proofErr w:type="spellEnd"/>
      <w:r>
        <w:t xml:space="preserve"> fort,</w:t>
      </w:r>
      <w:r>
        <w:br/>
        <w:t xml:space="preserve">nach </w:t>
      </w:r>
      <w:proofErr w:type="spellStart"/>
      <w:r>
        <w:t>gottes</w:t>
      </w:r>
      <w:proofErr w:type="spellEnd"/>
      <w:r>
        <w:t xml:space="preserve"> </w:t>
      </w:r>
      <w:proofErr w:type="spellStart"/>
      <w:r>
        <w:t>wort</w:t>
      </w:r>
      <w:proofErr w:type="spellEnd"/>
      <w:r>
        <w:t>,</w:t>
      </w:r>
      <w:r>
        <w:br/>
      </w:r>
      <w:proofErr w:type="spellStart"/>
      <w:r>
        <w:t>unn</w:t>
      </w:r>
      <w:proofErr w:type="spellEnd"/>
      <w:r>
        <w:t xml:space="preserve"> </w:t>
      </w:r>
      <w:proofErr w:type="spellStart"/>
      <w:r>
        <w:t>weyheit</w:t>
      </w:r>
      <w:proofErr w:type="spellEnd"/>
      <w:r>
        <w:t xml:space="preserve"> fron; was die </w:t>
      </w:r>
      <w:proofErr w:type="spellStart"/>
      <w:r>
        <w:t>ym</w:t>
      </w:r>
      <w:proofErr w:type="spellEnd"/>
      <w:r>
        <w:t xml:space="preserve"> last </w:t>
      </w:r>
      <w:proofErr w:type="spellStart"/>
      <w:r>
        <w:t>beschreyben</w:t>
      </w:r>
      <w:proofErr w:type="spellEnd"/>
      <w:r>
        <w:br/>
      </w:r>
      <w:proofErr w:type="spellStart"/>
      <w:r>
        <w:t>glust</w:t>
      </w:r>
      <w:proofErr w:type="spellEnd"/>
      <w:r>
        <w:t xml:space="preserve"> </w:t>
      </w:r>
      <w:proofErr w:type="spellStart"/>
      <w:r>
        <w:t>yhn</w:t>
      </w:r>
      <w:proofErr w:type="spellEnd"/>
      <w:r>
        <w:t xml:space="preserve"> </w:t>
      </w:r>
      <w:proofErr w:type="spellStart"/>
      <w:r>
        <w:t>treyben</w:t>
      </w:r>
      <w:proofErr w:type="spellEnd"/>
      <w:r>
        <w:t>.</w:t>
      </w:r>
    </w:p>
    <w:p w14:paraId="10E272A6" w14:textId="77777777" w:rsidR="009B1618" w:rsidRDefault="009B1618" w:rsidP="009B1618">
      <w:pPr>
        <w:pStyle w:val="StandardWeb"/>
      </w:pPr>
      <w:r>
        <w:t xml:space="preserve">9. Deßhalb seyn </w:t>
      </w:r>
      <w:proofErr w:type="spellStart"/>
      <w:r>
        <w:t>mund</w:t>
      </w:r>
      <w:proofErr w:type="spellEnd"/>
      <w:r>
        <w:br/>
        <w:t xml:space="preserve">gehet allweg </w:t>
      </w:r>
      <w:proofErr w:type="spellStart"/>
      <w:r>
        <w:t>umb</w:t>
      </w:r>
      <w:proofErr w:type="spellEnd"/>
      <w:r>
        <w:t>,</w:t>
      </w:r>
      <w:r>
        <w:br/>
        <w:t xml:space="preserve">mit </w:t>
      </w:r>
      <w:proofErr w:type="spellStart"/>
      <w:r>
        <w:t>weyßheit</w:t>
      </w:r>
      <w:proofErr w:type="spellEnd"/>
      <w:r>
        <w:t xml:space="preserve"> </w:t>
      </w:r>
      <w:proofErr w:type="spellStart"/>
      <w:r>
        <w:t>reddt</w:t>
      </w:r>
      <w:proofErr w:type="spellEnd"/>
      <w:r>
        <w:t xml:space="preserve"> vom </w:t>
      </w:r>
      <w:proofErr w:type="spellStart"/>
      <w:r>
        <w:t>gericht</w:t>
      </w:r>
      <w:proofErr w:type="spellEnd"/>
      <w:r>
        <w:t xml:space="preserve"> seyn </w:t>
      </w:r>
      <w:proofErr w:type="spellStart"/>
      <w:r>
        <w:t>czunge</w:t>
      </w:r>
      <w:proofErr w:type="spellEnd"/>
      <w:r>
        <w:t>;</w:t>
      </w:r>
      <w:r>
        <w:br/>
        <w:t xml:space="preserve">seyn </w:t>
      </w:r>
      <w:proofErr w:type="spellStart"/>
      <w:r>
        <w:t>hertz</w:t>
      </w:r>
      <w:proofErr w:type="spellEnd"/>
      <w:r>
        <w:t xml:space="preserve"> all stund</w:t>
      </w:r>
      <w:r>
        <w:br/>
        <w:t xml:space="preserve">ist gar nicht </w:t>
      </w:r>
      <w:proofErr w:type="spellStart"/>
      <w:r>
        <w:t>krumb</w:t>
      </w:r>
      <w:proofErr w:type="spellEnd"/>
      <w:r>
        <w:t>,</w:t>
      </w:r>
      <w:r>
        <w:br/>
        <w:t xml:space="preserve">denn </w:t>
      </w:r>
      <w:proofErr w:type="spellStart"/>
      <w:r>
        <w:t>gots</w:t>
      </w:r>
      <w:proofErr w:type="spellEnd"/>
      <w:r>
        <w:t xml:space="preserve"> </w:t>
      </w:r>
      <w:proofErr w:type="spellStart"/>
      <w:r>
        <w:t>gesetz</w:t>
      </w:r>
      <w:proofErr w:type="spellEnd"/>
      <w:r>
        <w:t xml:space="preserve"> ist </w:t>
      </w:r>
      <w:proofErr w:type="spellStart"/>
      <w:r>
        <w:t>yhm</w:t>
      </w:r>
      <w:proofErr w:type="spellEnd"/>
      <w:r>
        <w:t xml:space="preserve"> frisch und </w:t>
      </w:r>
      <w:proofErr w:type="spellStart"/>
      <w:r>
        <w:t>yunge</w:t>
      </w:r>
      <w:proofErr w:type="spellEnd"/>
      <w:r>
        <w:t>.</w:t>
      </w:r>
      <w:r>
        <w:br/>
        <w:t xml:space="preserve">Es ist nicht </w:t>
      </w:r>
      <w:proofErr w:type="spellStart"/>
      <w:r>
        <w:t>sitt</w:t>
      </w:r>
      <w:proofErr w:type="spellEnd"/>
      <w:r>
        <w:t>,</w:t>
      </w:r>
      <w:r>
        <w:br/>
        <w:t xml:space="preserve">das </w:t>
      </w:r>
      <w:proofErr w:type="spellStart"/>
      <w:r>
        <w:t>schlüpff</w:t>
      </w:r>
      <w:proofErr w:type="spellEnd"/>
      <w:r>
        <w:t xml:space="preserve"> seyn tritt;</w:t>
      </w:r>
      <w:r>
        <w:br/>
        <w:t xml:space="preserve">ob </w:t>
      </w:r>
      <w:proofErr w:type="spellStart"/>
      <w:r>
        <w:t>yhn</w:t>
      </w:r>
      <w:proofErr w:type="spellEnd"/>
      <w:r>
        <w:t xml:space="preserve"> der </w:t>
      </w:r>
      <w:proofErr w:type="spellStart"/>
      <w:r>
        <w:t>gotloß</w:t>
      </w:r>
      <w:proofErr w:type="spellEnd"/>
      <w:r>
        <w:t xml:space="preserve"> ficht und </w:t>
      </w:r>
      <w:proofErr w:type="spellStart"/>
      <w:r>
        <w:t>wil</w:t>
      </w:r>
      <w:proofErr w:type="spellEnd"/>
      <w:r>
        <w:t xml:space="preserve"> </w:t>
      </w:r>
      <w:proofErr w:type="spellStart"/>
      <w:r>
        <w:t>yhn</w:t>
      </w:r>
      <w:proofErr w:type="spellEnd"/>
      <w:r>
        <w:t xml:space="preserve"> </w:t>
      </w:r>
      <w:proofErr w:type="spellStart"/>
      <w:r>
        <w:t>tötten</w:t>
      </w:r>
      <w:proofErr w:type="spellEnd"/>
      <w:r>
        <w:t>,</w:t>
      </w:r>
      <w:r>
        <w:br/>
      </w:r>
      <w:proofErr w:type="spellStart"/>
      <w:r>
        <w:t>redden</w:t>
      </w:r>
      <w:proofErr w:type="spellEnd"/>
      <w:r>
        <w:br/>
        <w:t xml:space="preserve">muß </w:t>
      </w:r>
      <w:proofErr w:type="spellStart"/>
      <w:r>
        <w:t>yhn</w:t>
      </w:r>
      <w:proofErr w:type="spellEnd"/>
      <w:r>
        <w:t xml:space="preserve"> der </w:t>
      </w:r>
      <w:proofErr w:type="spellStart"/>
      <w:r>
        <w:t>herr</w:t>
      </w:r>
      <w:proofErr w:type="spellEnd"/>
      <w:r>
        <w:t xml:space="preserve"> von </w:t>
      </w:r>
      <w:proofErr w:type="spellStart"/>
      <w:r>
        <w:t>seynen</w:t>
      </w:r>
      <w:proofErr w:type="spellEnd"/>
      <w:r>
        <w:t xml:space="preserve"> </w:t>
      </w:r>
      <w:proofErr w:type="spellStart"/>
      <w:r>
        <w:t>henden</w:t>
      </w:r>
      <w:proofErr w:type="spellEnd"/>
      <w:r>
        <w:t>,</w:t>
      </w:r>
      <w:r>
        <w:br/>
        <w:t xml:space="preserve">und ob er schon </w:t>
      </w:r>
      <w:proofErr w:type="spellStart"/>
      <w:r>
        <w:t>verurteylt</w:t>
      </w:r>
      <w:proofErr w:type="spellEnd"/>
      <w:r>
        <w:t xml:space="preserve"> </w:t>
      </w:r>
      <w:proofErr w:type="spellStart"/>
      <w:r>
        <w:t>wirt</w:t>
      </w:r>
      <w:proofErr w:type="spellEnd"/>
      <w:r>
        <w:t>,</w:t>
      </w:r>
      <w:r>
        <w:br/>
      </w:r>
      <w:proofErr w:type="spellStart"/>
      <w:r>
        <w:t>dasselb</w:t>
      </w:r>
      <w:proofErr w:type="spellEnd"/>
      <w:r>
        <w:t xml:space="preserve"> nicht </w:t>
      </w:r>
      <w:proofErr w:type="spellStart"/>
      <w:r>
        <w:t>yrrt</w:t>
      </w:r>
      <w:proofErr w:type="spellEnd"/>
      <w:r>
        <w:t>;</w:t>
      </w:r>
      <w:r>
        <w:br/>
        <w:t xml:space="preserve">denn </w:t>
      </w:r>
      <w:proofErr w:type="spellStart"/>
      <w:r>
        <w:t>got</w:t>
      </w:r>
      <w:proofErr w:type="spellEnd"/>
      <w:r>
        <w:t xml:space="preserve">, seyn </w:t>
      </w:r>
      <w:proofErr w:type="spellStart"/>
      <w:r>
        <w:t>hyrt</w:t>
      </w:r>
      <w:proofErr w:type="spellEnd"/>
      <w:r>
        <w:t>,</w:t>
      </w:r>
      <w:r>
        <w:br/>
      </w:r>
      <w:proofErr w:type="spellStart"/>
      <w:r>
        <w:t>verdambt</w:t>
      </w:r>
      <w:proofErr w:type="spellEnd"/>
      <w:r>
        <w:t xml:space="preserve"> </w:t>
      </w:r>
      <w:proofErr w:type="spellStart"/>
      <w:r>
        <w:t>yhn</w:t>
      </w:r>
      <w:proofErr w:type="spellEnd"/>
      <w:r>
        <w:t xml:space="preserve"> nicht, </w:t>
      </w:r>
      <w:proofErr w:type="spellStart"/>
      <w:r>
        <w:t>kan</w:t>
      </w:r>
      <w:proofErr w:type="spellEnd"/>
      <w:r>
        <w:t xml:space="preserve"> </w:t>
      </w:r>
      <w:proofErr w:type="spellStart"/>
      <w:r>
        <w:t>yhn</w:t>
      </w:r>
      <w:proofErr w:type="spellEnd"/>
      <w:r>
        <w:t xml:space="preserve"> nicht lassen </w:t>
      </w:r>
      <w:proofErr w:type="spellStart"/>
      <w:r>
        <w:t>schenden</w:t>
      </w:r>
      <w:proofErr w:type="spellEnd"/>
      <w:r>
        <w:t>,</w:t>
      </w:r>
      <w:r>
        <w:br/>
      </w:r>
      <w:proofErr w:type="spellStart"/>
      <w:r>
        <w:t>wirts</w:t>
      </w:r>
      <w:proofErr w:type="spellEnd"/>
      <w:r>
        <w:t xml:space="preserve"> </w:t>
      </w:r>
      <w:proofErr w:type="spellStart"/>
      <w:r>
        <w:t>wol</w:t>
      </w:r>
      <w:proofErr w:type="spellEnd"/>
      <w:r>
        <w:t xml:space="preserve"> enden.</w:t>
      </w:r>
    </w:p>
    <w:p w14:paraId="5A550FC3" w14:textId="77777777" w:rsidR="009B1618" w:rsidRDefault="009B1618" w:rsidP="009B1618">
      <w:pPr>
        <w:pStyle w:val="StandardWeb"/>
      </w:pPr>
      <w:r>
        <w:t xml:space="preserve">10. Harr du nur </w:t>
      </w:r>
      <w:proofErr w:type="spellStart"/>
      <w:r>
        <w:t>auff</w:t>
      </w:r>
      <w:proofErr w:type="spellEnd"/>
      <w:r>
        <w:br/>
        <w:t xml:space="preserve">den </w:t>
      </w:r>
      <w:proofErr w:type="spellStart"/>
      <w:r>
        <w:t>herren</w:t>
      </w:r>
      <w:proofErr w:type="spellEnd"/>
      <w:r>
        <w:t xml:space="preserve"> </w:t>
      </w:r>
      <w:proofErr w:type="spellStart"/>
      <w:r>
        <w:t>deyn</w:t>
      </w:r>
      <w:proofErr w:type="spellEnd"/>
      <w:r>
        <w:t>,</w:t>
      </w:r>
      <w:r>
        <w:br/>
      </w:r>
      <w:proofErr w:type="spellStart"/>
      <w:r>
        <w:t>bewar</w:t>
      </w:r>
      <w:proofErr w:type="spellEnd"/>
      <w:r>
        <w:t xml:space="preserve"> seyn weg, </w:t>
      </w:r>
      <w:proofErr w:type="spellStart"/>
      <w:r>
        <w:t>wirt</w:t>
      </w:r>
      <w:proofErr w:type="spellEnd"/>
      <w:r>
        <w:t xml:space="preserve"> er dich erhöhen</w:t>
      </w:r>
      <w:r>
        <w:br/>
      </w:r>
      <w:proofErr w:type="spellStart"/>
      <w:r>
        <w:t>czum</w:t>
      </w:r>
      <w:proofErr w:type="spellEnd"/>
      <w:r>
        <w:t xml:space="preserve"> erb; </w:t>
      </w:r>
      <w:proofErr w:type="spellStart"/>
      <w:r>
        <w:t>deyn</w:t>
      </w:r>
      <w:proofErr w:type="spellEnd"/>
      <w:r>
        <w:t xml:space="preserve"> </w:t>
      </w:r>
      <w:proofErr w:type="spellStart"/>
      <w:r>
        <w:t>lauff</w:t>
      </w:r>
      <w:proofErr w:type="spellEnd"/>
      <w:r>
        <w:br/>
        <w:t>muß glücklich seyn,</w:t>
      </w:r>
      <w:r>
        <w:br/>
        <w:t xml:space="preserve">der </w:t>
      </w:r>
      <w:proofErr w:type="spellStart"/>
      <w:r>
        <w:t>gotloß</w:t>
      </w:r>
      <w:proofErr w:type="spellEnd"/>
      <w:r>
        <w:t xml:space="preserve"> </w:t>
      </w:r>
      <w:proofErr w:type="spellStart"/>
      <w:r>
        <w:t>außgerott</w:t>
      </w:r>
      <w:proofErr w:type="spellEnd"/>
      <w:r>
        <w:t>, wirst du sehen.</w:t>
      </w:r>
      <w:r>
        <w:br/>
        <w:t xml:space="preserve">Merk </w:t>
      </w:r>
      <w:proofErr w:type="spellStart"/>
      <w:r>
        <w:t>dysen</w:t>
      </w:r>
      <w:proofErr w:type="spellEnd"/>
      <w:r>
        <w:t xml:space="preserve"> fall,</w:t>
      </w:r>
      <w:r>
        <w:br/>
        <w:t xml:space="preserve">ich sah </w:t>
      </w:r>
      <w:proofErr w:type="spellStart"/>
      <w:r>
        <w:t>eyn</w:t>
      </w:r>
      <w:proofErr w:type="spellEnd"/>
      <w:r>
        <w:t xml:space="preserve"> mal,</w:t>
      </w:r>
      <w:r>
        <w:br/>
        <w:t xml:space="preserve">wie </w:t>
      </w:r>
      <w:proofErr w:type="spellStart"/>
      <w:r>
        <w:t>lorberbeum</w:t>
      </w:r>
      <w:proofErr w:type="spellEnd"/>
      <w:r>
        <w:t xml:space="preserve"> </w:t>
      </w:r>
      <w:proofErr w:type="spellStart"/>
      <w:r>
        <w:t>eynwurzlen</w:t>
      </w:r>
      <w:proofErr w:type="spellEnd"/>
      <w:r>
        <w:t xml:space="preserve"> den gottlosen;</w:t>
      </w:r>
      <w:r>
        <w:br/>
        <w:t>straffen</w:t>
      </w:r>
      <w:r>
        <w:br/>
      </w:r>
      <w:proofErr w:type="spellStart"/>
      <w:r>
        <w:t>mocht</w:t>
      </w:r>
      <w:proofErr w:type="spellEnd"/>
      <w:r>
        <w:t xml:space="preserve"> man so bald </w:t>
      </w:r>
      <w:proofErr w:type="spellStart"/>
      <w:r>
        <w:t>nit</w:t>
      </w:r>
      <w:proofErr w:type="spellEnd"/>
      <w:r>
        <w:t xml:space="preserve"> </w:t>
      </w:r>
      <w:proofErr w:type="spellStart"/>
      <w:r>
        <w:t>überschreyten</w:t>
      </w:r>
      <w:proofErr w:type="spellEnd"/>
      <w:r>
        <w:t>;</w:t>
      </w:r>
      <w:r>
        <w:br/>
        <w:t xml:space="preserve">ich fragt </w:t>
      </w:r>
      <w:proofErr w:type="spellStart"/>
      <w:r>
        <w:t>yhm</w:t>
      </w:r>
      <w:proofErr w:type="spellEnd"/>
      <w:r>
        <w:t xml:space="preserve"> nach, war schon </w:t>
      </w:r>
      <w:proofErr w:type="spellStart"/>
      <w:r>
        <w:t>dahyn</w:t>
      </w:r>
      <w:proofErr w:type="spellEnd"/>
      <w:r>
        <w:t>;</w:t>
      </w:r>
      <w:r>
        <w:br/>
        <w:t xml:space="preserve">so hats </w:t>
      </w:r>
      <w:proofErr w:type="spellStart"/>
      <w:r>
        <w:t>eyn</w:t>
      </w:r>
      <w:proofErr w:type="spellEnd"/>
      <w:r>
        <w:t xml:space="preserve"> </w:t>
      </w:r>
      <w:proofErr w:type="spellStart"/>
      <w:r>
        <w:t>synn</w:t>
      </w:r>
      <w:proofErr w:type="spellEnd"/>
      <w:r>
        <w:t>,</w:t>
      </w:r>
      <w:r>
        <w:br/>
        <w:t xml:space="preserve">das ist der </w:t>
      </w:r>
      <w:proofErr w:type="spellStart"/>
      <w:r>
        <w:t>gwynn</w:t>
      </w:r>
      <w:proofErr w:type="spellEnd"/>
      <w:r>
        <w:t>:</w:t>
      </w:r>
      <w:r>
        <w:br/>
      </w:r>
      <w:proofErr w:type="spellStart"/>
      <w:r>
        <w:t>mensch</w:t>
      </w:r>
      <w:proofErr w:type="spellEnd"/>
      <w:r>
        <w:t xml:space="preserve"> besser dich, du </w:t>
      </w:r>
      <w:proofErr w:type="spellStart"/>
      <w:r>
        <w:t>solt</w:t>
      </w:r>
      <w:proofErr w:type="spellEnd"/>
      <w:r>
        <w:t xml:space="preserve"> nicht länger </w:t>
      </w:r>
      <w:proofErr w:type="spellStart"/>
      <w:r>
        <w:t>beyten</w:t>
      </w:r>
      <w:proofErr w:type="spellEnd"/>
      <w:r>
        <w:t>,</w:t>
      </w:r>
      <w:r>
        <w:br/>
      </w:r>
      <w:proofErr w:type="spellStart"/>
      <w:r>
        <w:t>thues</w:t>
      </w:r>
      <w:proofErr w:type="spellEnd"/>
      <w:r>
        <w:t xml:space="preserve"> bey </w:t>
      </w:r>
      <w:proofErr w:type="spellStart"/>
      <w:r>
        <w:t>czeytten</w:t>
      </w:r>
      <w:proofErr w:type="spellEnd"/>
      <w:r>
        <w:t>.</w:t>
      </w:r>
    </w:p>
    <w:p w14:paraId="0C4A944B" w14:textId="77777777" w:rsidR="009B1618" w:rsidRDefault="009B1618" w:rsidP="009B1618">
      <w:pPr>
        <w:pStyle w:val="StandardWeb"/>
      </w:pPr>
      <w:r>
        <w:t xml:space="preserve">11. Darnach </w:t>
      </w:r>
      <w:proofErr w:type="spellStart"/>
      <w:r>
        <w:t>bewar</w:t>
      </w:r>
      <w:proofErr w:type="spellEnd"/>
      <w:r>
        <w:br/>
      </w:r>
      <w:proofErr w:type="spellStart"/>
      <w:r>
        <w:t>deyn</w:t>
      </w:r>
      <w:proofErr w:type="spellEnd"/>
      <w:r>
        <w:t xml:space="preserve"> </w:t>
      </w:r>
      <w:proofErr w:type="spellStart"/>
      <w:r>
        <w:t>frümkeit</w:t>
      </w:r>
      <w:proofErr w:type="spellEnd"/>
      <w:r>
        <w:t xml:space="preserve"> </w:t>
      </w:r>
      <w:proofErr w:type="spellStart"/>
      <w:r>
        <w:t>wol</w:t>
      </w:r>
      <w:proofErr w:type="spellEnd"/>
      <w:r>
        <w:t>;</w:t>
      </w:r>
      <w:r>
        <w:br/>
      </w:r>
      <w:proofErr w:type="spellStart"/>
      <w:r>
        <w:t>schaw</w:t>
      </w:r>
      <w:proofErr w:type="spellEnd"/>
      <w:r>
        <w:t xml:space="preserve"> was </w:t>
      </w:r>
      <w:proofErr w:type="spellStart"/>
      <w:r>
        <w:t>auffrichtig</w:t>
      </w:r>
      <w:proofErr w:type="spellEnd"/>
      <w:r>
        <w:t xml:space="preserve"> ist, folg mir eben;</w:t>
      </w:r>
      <w:r>
        <w:br/>
        <w:t xml:space="preserve">so </w:t>
      </w:r>
      <w:proofErr w:type="spellStart"/>
      <w:r>
        <w:t>wirsts</w:t>
      </w:r>
      <w:proofErr w:type="spellEnd"/>
      <w:r>
        <w:t xml:space="preserve"> </w:t>
      </w:r>
      <w:proofErr w:type="spellStart"/>
      <w:r>
        <w:t>gewar</w:t>
      </w:r>
      <w:proofErr w:type="spellEnd"/>
      <w:r>
        <w:t>,</w:t>
      </w:r>
      <w:r>
        <w:br/>
      </w:r>
      <w:proofErr w:type="spellStart"/>
      <w:r>
        <w:t>deyn</w:t>
      </w:r>
      <w:proofErr w:type="spellEnd"/>
      <w:r>
        <w:t xml:space="preserve"> </w:t>
      </w:r>
      <w:proofErr w:type="spellStart"/>
      <w:r>
        <w:t>frid</w:t>
      </w:r>
      <w:proofErr w:type="spellEnd"/>
      <w:r>
        <w:t xml:space="preserve"> dir </w:t>
      </w:r>
      <w:proofErr w:type="spellStart"/>
      <w:r>
        <w:t>sol</w:t>
      </w:r>
      <w:proofErr w:type="spellEnd"/>
      <w:r>
        <w:br/>
        <w:t xml:space="preserve">endlich begegnen mit </w:t>
      </w:r>
      <w:proofErr w:type="spellStart"/>
      <w:r>
        <w:t>guttem</w:t>
      </w:r>
      <w:proofErr w:type="spellEnd"/>
      <w:r>
        <w:t xml:space="preserve"> leben.</w:t>
      </w:r>
      <w:r>
        <w:br/>
        <w:t>Wer übertritt,</w:t>
      </w:r>
      <w:r>
        <w:br/>
      </w:r>
      <w:proofErr w:type="spellStart"/>
      <w:r>
        <w:t>wirt</w:t>
      </w:r>
      <w:proofErr w:type="spellEnd"/>
      <w:r>
        <w:t xml:space="preserve"> </w:t>
      </w:r>
      <w:proofErr w:type="spellStart"/>
      <w:r>
        <w:t>überschütt</w:t>
      </w:r>
      <w:proofErr w:type="spellEnd"/>
      <w:r>
        <w:br/>
        <w:t xml:space="preserve">mit </w:t>
      </w:r>
      <w:proofErr w:type="spellStart"/>
      <w:r>
        <w:t>unfall</w:t>
      </w:r>
      <w:proofErr w:type="spellEnd"/>
      <w:r>
        <w:t xml:space="preserve">, und vertilget, mit </w:t>
      </w:r>
      <w:proofErr w:type="spellStart"/>
      <w:r>
        <w:t>eynander</w:t>
      </w:r>
      <w:proofErr w:type="spellEnd"/>
      <w:r>
        <w:br/>
        <w:t>wander-</w:t>
      </w:r>
      <w:r>
        <w:br/>
      </w:r>
      <w:proofErr w:type="spellStart"/>
      <w:r>
        <w:t>gsell</w:t>
      </w:r>
      <w:proofErr w:type="spellEnd"/>
      <w:r>
        <w:t xml:space="preserve"> muß er </w:t>
      </w:r>
      <w:proofErr w:type="spellStart"/>
      <w:r>
        <w:t>außgerottet</w:t>
      </w:r>
      <w:proofErr w:type="spellEnd"/>
      <w:r>
        <w:t xml:space="preserve"> werden:</w:t>
      </w:r>
      <w:r>
        <w:br/>
        <w:t xml:space="preserve">der </w:t>
      </w:r>
      <w:proofErr w:type="spellStart"/>
      <w:r>
        <w:t>grechten</w:t>
      </w:r>
      <w:proofErr w:type="spellEnd"/>
      <w:r>
        <w:t xml:space="preserve"> </w:t>
      </w:r>
      <w:proofErr w:type="spellStart"/>
      <w:r>
        <w:t>heyl</w:t>
      </w:r>
      <w:proofErr w:type="spellEnd"/>
      <w:r>
        <w:t xml:space="preserve"> vom </w:t>
      </w:r>
      <w:proofErr w:type="spellStart"/>
      <w:r>
        <w:t>herren</w:t>
      </w:r>
      <w:proofErr w:type="spellEnd"/>
      <w:r>
        <w:t xml:space="preserve"> doch</w:t>
      </w:r>
      <w:r>
        <w:br/>
        <w:t>dringt über hoch,</w:t>
      </w:r>
      <w:r>
        <w:br/>
        <w:t>allweg und noch.</w:t>
      </w:r>
      <w:r>
        <w:br/>
      </w:r>
      <w:proofErr w:type="spellStart"/>
      <w:r>
        <w:t>Got</w:t>
      </w:r>
      <w:proofErr w:type="spellEnd"/>
      <w:r>
        <w:t xml:space="preserve"> ist </w:t>
      </w:r>
      <w:proofErr w:type="spellStart"/>
      <w:r>
        <w:t>yhr</w:t>
      </w:r>
      <w:proofErr w:type="spellEnd"/>
      <w:r>
        <w:t xml:space="preserve"> </w:t>
      </w:r>
      <w:proofErr w:type="spellStart"/>
      <w:r>
        <w:t>sterck</w:t>
      </w:r>
      <w:proofErr w:type="spellEnd"/>
      <w:r>
        <w:t xml:space="preserve">, der sie </w:t>
      </w:r>
      <w:proofErr w:type="spellStart"/>
      <w:r>
        <w:t>erredt</w:t>
      </w:r>
      <w:proofErr w:type="spellEnd"/>
      <w:r>
        <w:t xml:space="preserve"> auf erden</w:t>
      </w:r>
      <w:r>
        <w:br/>
      </w:r>
      <w:proofErr w:type="spellStart"/>
      <w:r>
        <w:t>auß</w:t>
      </w:r>
      <w:proofErr w:type="spellEnd"/>
      <w:r>
        <w:t xml:space="preserve"> </w:t>
      </w:r>
      <w:proofErr w:type="spellStart"/>
      <w:r>
        <w:t>beschwerden</w:t>
      </w:r>
      <w:proofErr w:type="spellEnd"/>
      <w:r>
        <w:t>;</w:t>
      </w:r>
      <w:r>
        <w:br/>
        <w:t xml:space="preserve">warum? das </w:t>
      </w:r>
      <w:proofErr w:type="spellStart"/>
      <w:r>
        <w:t>merck</w:t>
      </w:r>
      <w:proofErr w:type="spellEnd"/>
      <w:r>
        <w:t xml:space="preserve">: denn sie </w:t>
      </w:r>
      <w:proofErr w:type="spellStart"/>
      <w:r>
        <w:t>auff</w:t>
      </w:r>
      <w:proofErr w:type="spellEnd"/>
      <w:r>
        <w:t xml:space="preserve"> </w:t>
      </w:r>
      <w:proofErr w:type="spellStart"/>
      <w:r>
        <w:t>yhn</w:t>
      </w:r>
      <w:proofErr w:type="spellEnd"/>
      <w:r>
        <w:t xml:space="preserve"> </w:t>
      </w:r>
      <w:proofErr w:type="spellStart"/>
      <w:r>
        <w:t>getrawen</w:t>
      </w:r>
      <w:proofErr w:type="spellEnd"/>
      <w:r>
        <w:br/>
      </w:r>
      <w:proofErr w:type="spellStart"/>
      <w:r>
        <w:t>unnd</w:t>
      </w:r>
      <w:proofErr w:type="spellEnd"/>
      <w:r>
        <w:t xml:space="preserve"> fest </w:t>
      </w:r>
      <w:proofErr w:type="spellStart"/>
      <w:r>
        <w:t>bawen</w:t>
      </w:r>
      <w:proofErr w:type="spellEnd"/>
      <w:r>
        <w:t>.</w:t>
      </w:r>
    </w:p>
    <w:p w14:paraId="2427BCAB" w14:textId="77777777" w:rsidR="009B1618" w:rsidRDefault="00471F5D" w:rsidP="009B1618">
      <w:pPr>
        <w:pStyle w:val="StandardWeb"/>
      </w:pPr>
      <w:hyperlink r:id="rId7" w:history="1">
        <w:r w:rsidR="009B1618">
          <w:rPr>
            <w:rStyle w:val="Hyperlink"/>
          </w:rPr>
          <w:t>Cosack – Paul Speratus</w:t>
        </w:r>
      </w:hyperlink>
    </w:p>
    <w:p w14:paraId="237DA12C" w14:textId="77777777" w:rsidR="009B1618" w:rsidRDefault="009B1618" w:rsidP="009B1618">
      <w:pPr>
        <w:pStyle w:val="StandardWeb"/>
      </w:pPr>
      <w:r>
        <w:t>1) Qual</w:t>
      </w:r>
      <w:r>
        <w:br/>
        <w:t>2) ledig machen</w:t>
      </w:r>
    </w:p>
    <w:p w14:paraId="259CDF8A" w14:textId="28E8D45F" w:rsidR="009B1618" w:rsidRDefault="009B1618" w:rsidP="006118C3">
      <w:pPr>
        <w:pStyle w:val="berschrift1"/>
      </w:pPr>
      <w:r>
        <w:rPr>
          <w:rStyle w:val="screen-reader-text"/>
        </w:rPr>
        <w:t>Es ist das Heil uns kommen her</w:t>
      </w:r>
      <w:r>
        <w:t xml:space="preserve"> </w:t>
      </w:r>
    </w:p>
    <w:p w14:paraId="47EBD45B" w14:textId="77777777" w:rsidR="009B1618" w:rsidRDefault="009B1618" w:rsidP="009B1618">
      <w:pPr>
        <w:pStyle w:val="StandardWeb"/>
      </w:pPr>
      <w:r>
        <w:t>1. Es ist das Heil uns kommen her</w:t>
      </w:r>
      <w:r>
        <w:br/>
        <w:t xml:space="preserve">Von Gnad‘ und lauter </w:t>
      </w:r>
      <w:proofErr w:type="spellStart"/>
      <w:r>
        <w:t>Güten</w:t>
      </w:r>
      <w:proofErr w:type="spellEnd"/>
      <w:r>
        <w:t>;</w:t>
      </w:r>
      <w:r>
        <w:br/>
        <w:t>Die Werk‘ die helfen nimmermehr,</w:t>
      </w:r>
      <w:r>
        <w:br/>
        <w:t>Sie mögen nicht behüten.</w:t>
      </w:r>
      <w:r>
        <w:br/>
        <w:t>Der Glaub‘ sieht Jesum Christum an,</w:t>
      </w:r>
      <w:r>
        <w:br/>
        <w:t xml:space="preserve">Der hat </w:t>
      </w:r>
      <w:proofErr w:type="spellStart"/>
      <w:r>
        <w:t>g’nug</w:t>
      </w:r>
      <w:proofErr w:type="spellEnd"/>
      <w:r>
        <w:t xml:space="preserve"> für uns all‘ gethan,</w:t>
      </w:r>
      <w:r>
        <w:br/>
        <w:t>Er ist der Mittler worden.</w:t>
      </w:r>
    </w:p>
    <w:p w14:paraId="3D3E8EAF" w14:textId="77777777" w:rsidR="009B1618" w:rsidRDefault="009B1618" w:rsidP="009B1618">
      <w:pPr>
        <w:pStyle w:val="StandardWeb"/>
      </w:pPr>
      <w:r>
        <w:t xml:space="preserve">2. Was Gott im </w:t>
      </w:r>
      <w:proofErr w:type="spellStart"/>
      <w:r>
        <w:t>G’setz</w:t>
      </w:r>
      <w:proofErr w:type="spellEnd"/>
      <w:r>
        <w:t xml:space="preserve"> geboten hat,</w:t>
      </w:r>
      <w:r>
        <w:br/>
        <w:t xml:space="preserve">Da man es nicht </w:t>
      </w:r>
      <w:proofErr w:type="spellStart"/>
      <w:r>
        <w:t>kunnt</w:t>
      </w:r>
      <w:proofErr w:type="spellEnd"/>
      <w:r>
        <w:t>‘ halten,</w:t>
      </w:r>
      <w:r>
        <w:br/>
        <w:t>Erhub sich Zorn und große Noth,</w:t>
      </w:r>
      <w:r>
        <w:br/>
        <w:t xml:space="preserve">Für Gott so </w:t>
      </w:r>
      <w:proofErr w:type="spellStart"/>
      <w:r>
        <w:t>mannigfalte</w:t>
      </w:r>
      <w:proofErr w:type="spellEnd"/>
      <w:r>
        <w:t>.</w:t>
      </w:r>
      <w:r>
        <w:br/>
        <w:t>Vom Fleisch wollt‘ nicht heraus der Geist,</w:t>
      </w:r>
      <w:r>
        <w:br/>
        <w:t xml:space="preserve">Vom </w:t>
      </w:r>
      <w:proofErr w:type="spellStart"/>
      <w:r>
        <w:t>G’setz</w:t>
      </w:r>
      <w:proofErr w:type="spellEnd"/>
      <w:r>
        <w:t xml:space="preserve"> erfordert allermeist,</w:t>
      </w:r>
      <w:r>
        <w:br/>
        <w:t>Es war mit uns verloren.</w:t>
      </w:r>
    </w:p>
    <w:p w14:paraId="23F4B16F" w14:textId="77777777" w:rsidR="009B1618" w:rsidRDefault="009B1618" w:rsidP="009B1618">
      <w:pPr>
        <w:pStyle w:val="StandardWeb"/>
      </w:pPr>
      <w:r>
        <w:t>3. Es war ein falscher Wahn dabey,</w:t>
      </w:r>
      <w:r>
        <w:br/>
        <w:t xml:space="preserve">Gott hätt‘ sein </w:t>
      </w:r>
      <w:proofErr w:type="spellStart"/>
      <w:r>
        <w:t>G’setz</w:t>
      </w:r>
      <w:proofErr w:type="spellEnd"/>
      <w:r>
        <w:t xml:space="preserve"> drum geben,</w:t>
      </w:r>
      <w:r>
        <w:br/>
        <w:t xml:space="preserve">Als ob wir </w:t>
      </w:r>
      <w:proofErr w:type="spellStart"/>
      <w:r>
        <w:t>mögten</w:t>
      </w:r>
      <w:proofErr w:type="spellEnd"/>
      <w:r>
        <w:t xml:space="preserve"> selber frey</w:t>
      </w:r>
      <w:r>
        <w:br/>
        <w:t>Nach seinem Willen leben;</w:t>
      </w:r>
      <w:r>
        <w:br/>
        <w:t>So ist es nur ein Spiegel zart,</w:t>
      </w:r>
      <w:r>
        <w:br/>
        <w:t>Der uns zeigt an die sündig‘ Art,</w:t>
      </w:r>
      <w:r>
        <w:br/>
        <w:t>In unserm Fleisch verborgen.</w:t>
      </w:r>
    </w:p>
    <w:p w14:paraId="7D47AB57" w14:textId="77777777" w:rsidR="009B1618" w:rsidRDefault="009B1618" w:rsidP="009B1618">
      <w:pPr>
        <w:pStyle w:val="StandardWeb"/>
      </w:pPr>
      <w:r>
        <w:t xml:space="preserve">4. Nicht </w:t>
      </w:r>
      <w:proofErr w:type="spellStart"/>
      <w:r>
        <w:t>müglich</w:t>
      </w:r>
      <w:proofErr w:type="spellEnd"/>
      <w:r>
        <w:t xml:space="preserve"> war, </w:t>
      </w:r>
      <w:proofErr w:type="spellStart"/>
      <w:r>
        <w:t>dieselbig</w:t>
      </w:r>
      <w:proofErr w:type="spellEnd"/>
      <w:r>
        <w:t>‘ Art</w:t>
      </w:r>
      <w:r>
        <w:br/>
        <w:t>Aus eignen Kräften lassen;</w:t>
      </w:r>
      <w:r>
        <w:br/>
      </w:r>
      <w:proofErr w:type="spellStart"/>
      <w:r>
        <w:t>Wiewol</w:t>
      </w:r>
      <w:proofErr w:type="spellEnd"/>
      <w:r>
        <w:t xml:space="preserve"> es oft versuchet ward,</w:t>
      </w:r>
      <w:r>
        <w:br/>
        <w:t xml:space="preserve">Doch mehr sich </w:t>
      </w:r>
      <w:proofErr w:type="spellStart"/>
      <w:r>
        <w:t>Sünd</w:t>
      </w:r>
      <w:proofErr w:type="spellEnd"/>
      <w:r>
        <w:t>‘ ohn‘ Maaßen:</w:t>
      </w:r>
      <w:r>
        <w:br/>
        <w:t xml:space="preserve">Denn </w:t>
      </w:r>
      <w:proofErr w:type="spellStart"/>
      <w:r>
        <w:t>Gleißnerswerk</w:t>
      </w:r>
      <w:proofErr w:type="spellEnd"/>
      <w:r>
        <w:t xml:space="preserve"> Gott hoch verdammt,</w:t>
      </w:r>
      <w:r>
        <w:br/>
        <w:t xml:space="preserve">Und je dem Fleisch der Sünde </w:t>
      </w:r>
      <w:proofErr w:type="spellStart"/>
      <w:r>
        <w:t>Schand</w:t>
      </w:r>
      <w:proofErr w:type="spellEnd"/>
      <w:r>
        <w:t>‘</w:t>
      </w:r>
      <w:r>
        <w:br/>
        <w:t>Allzeit war angeboren.</w:t>
      </w:r>
    </w:p>
    <w:p w14:paraId="41851567" w14:textId="77777777" w:rsidR="009B1618" w:rsidRDefault="009B1618" w:rsidP="009B1618">
      <w:pPr>
        <w:pStyle w:val="StandardWeb"/>
      </w:pPr>
      <w:r>
        <w:t xml:space="preserve">5. Noch mußt‘ das </w:t>
      </w:r>
      <w:proofErr w:type="spellStart"/>
      <w:r>
        <w:t>G’setz</w:t>
      </w:r>
      <w:proofErr w:type="spellEnd"/>
      <w:r>
        <w:t xml:space="preserve"> erfüllet seyn;</w:t>
      </w:r>
      <w:r>
        <w:br/>
        <w:t xml:space="preserve">Sonst </w:t>
      </w:r>
      <w:proofErr w:type="spellStart"/>
      <w:r>
        <w:t>wär’n</w:t>
      </w:r>
      <w:proofErr w:type="spellEnd"/>
      <w:r>
        <w:t xml:space="preserve"> wir all‘ verdorben.</w:t>
      </w:r>
      <w:r>
        <w:br/>
        <w:t xml:space="preserve">Darum schickt Gott </w:t>
      </w:r>
      <w:proofErr w:type="spellStart"/>
      <w:r>
        <w:t>sein’n</w:t>
      </w:r>
      <w:proofErr w:type="spellEnd"/>
      <w:r>
        <w:t xml:space="preserve"> Sohn herein,</w:t>
      </w:r>
      <w:r>
        <w:br/>
        <w:t>Der selber Mensch ist worden;</w:t>
      </w:r>
      <w:r>
        <w:br/>
        <w:t>Das ganz‘ Gesetz hat er erfüllt,</w:t>
      </w:r>
      <w:r>
        <w:br/>
        <w:t xml:space="preserve">Damit </w:t>
      </w:r>
      <w:proofErr w:type="spellStart"/>
      <w:r>
        <w:t>sein’s</w:t>
      </w:r>
      <w:proofErr w:type="spellEnd"/>
      <w:r>
        <w:t xml:space="preserve"> Vaters Zorn gestillt,</w:t>
      </w:r>
      <w:r>
        <w:br/>
        <w:t xml:space="preserve">Der über uns </w:t>
      </w:r>
      <w:proofErr w:type="spellStart"/>
      <w:r>
        <w:t>gieng</w:t>
      </w:r>
      <w:proofErr w:type="spellEnd"/>
      <w:r>
        <w:t xml:space="preserve"> alle.</w:t>
      </w:r>
    </w:p>
    <w:p w14:paraId="2992E05E" w14:textId="77777777" w:rsidR="009B1618" w:rsidRDefault="009B1618" w:rsidP="009B1618">
      <w:pPr>
        <w:pStyle w:val="StandardWeb"/>
      </w:pPr>
      <w:r>
        <w:t>6. Und wenn es nu erfüllet ist</w:t>
      </w:r>
      <w:r>
        <w:br/>
        <w:t xml:space="preserve">Durch den, der es </w:t>
      </w:r>
      <w:proofErr w:type="spellStart"/>
      <w:r>
        <w:t>kunnt</w:t>
      </w:r>
      <w:proofErr w:type="spellEnd"/>
      <w:r>
        <w:t>‘ halten:</w:t>
      </w:r>
      <w:r>
        <w:br/>
        <w:t xml:space="preserve">So </w:t>
      </w:r>
      <w:proofErr w:type="spellStart"/>
      <w:r>
        <w:t>letne</w:t>
      </w:r>
      <w:proofErr w:type="spellEnd"/>
      <w:r>
        <w:t xml:space="preserve"> itzt ein frommer Christ</w:t>
      </w:r>
      <w:r>
        <w:br/>
        <w:t>Des Glaubens recht Gestalte;</w:t>
      </w:r>
      <w:r>
        <w:br/>
        <w:t>Nicht mehr, denn: „Lieber Herre mein!</w:t>
      </w:r>
      <w:r>
        <w:br/>
        <w:t>Dein Tod wird mir das Leben seyn;</w:t>
      </w:r>
      <w:r>
        <w:br/>
        <w:t>Du hast für mich bezahlet.“</w:t>
      </w:r>
    </w:p>
    <w:p w14:paraId="02B648B9" w14:textId="77777777" w:rsidR="009B1618" w:rsidRDefault="009B1618" w:rsidP="009B1618">
      <w:pPr>
        <w:pStyle w:val="StandardWeb"/>
      </w:pPr>
      <w:r>
        <w:t>7. Daran ich keinen Zweifel trag;</w:t>
      </w:r>
      <w:r>
        <w:br/>
        <w:t>Dein Wort kann nicht betrügen.</w:t>
      </w:r>
      <w:r>
        <w:br/>
        <w:t>Nu sagst du, daß kein Mensch verzag‘;</w:t>
      </w:r>
      <w:r>
        <w:br/>
        <w:t>Das wirst du nimmer lügen:</w:t>
      </w:r>
      <w:r>
        <w:br/>
        <w:t xml:space="preserve">„Wer </w:t>
      </w:r>
      <w:proofErr w:type="spellStart"/>
      <w:r>
        <w:t>gläubt</w:t>
      </w:r>
      <w:proofErr w:type="spellEnd"/>
      <w:r>
        <w:t xml:space="preserve"> an mich und wird getauft,</w:t>
      </w:r>
      <w:r>
        <w:br/>
        <w:t xml:space="preserve">Demselben ist der </w:t>
      </w:r>
      <w:proofErr w:type="spellStart"/>
      <w:r>
        <w:t>Himm’l</w:t>
      </w:r>
      <w:proofErr w:type="spellEnd"/>
      <w:r>
        <w:t xml:space="preserve"> erkauft,</w:t>
      </w:r>
      <w:r>
        <w:br/>
        <w:t>Daß er nicht wird verloren.“</w:t>
      </w:r>
    </w:p>
    <w:p w14:paraId="26109B21" w14:textId="77777777" w:rsidR="009B1618" w:rsidRDefault="009B1618" w:rsidP="009B1618">
      <w:pPr>
        <w:pStyle w:val="StandardWeb"/>
      </w:pPr>
      <w:r>
        <w:t>8. Er ist gerecht für Gott allein,</w:t>
      </w:r>
      <w:r>
        <w:br/>
        <w:t>Der diesen Glauben fasset;</w:t>
      </w:r>
      <w:r>
        <w:br/>
        <w:t>Der Glaub‘ giebt uns von ihm den Schein,</w:t>
      </w:r>
      <w:r>
        <w:br/>
        <w:t>So er die Werk‘ nicht lasset.</w:t>
      </w:r>
      <w:r>
        <w:br/>
        <w:t>Mit Gott der Glaub‘ ist wohl daran;</w:t>
      </w:r>
      <w:r>
        <w:br/>
        <w:t>Dem Nächsten wird die Lieb‘ Guts thun,</w:t>
      </w:r>
      <w:r>
        <w:br/>
        <w:t>Bist du aus Gott geboren.</w:t>
      </w:r>
    </w:p>
    <w:p w14:paraId="661C0420" w14:textId="77777777" w:rsidR="009B1618" w:rsidRDefault="009B1618" w:rsidP="009B1618">
      <w:pPr>
        <w:pStyle w:val="StandardWeb"/>
      </w:pPr>
      <w:r>
        <w:t xml:space="preserve">9. Es wird die </w:t>
      </w:r>
      <w:proofErr w:type="spellStart"/>
      <w:r>
        <w:t>Sünd</w:t>
      </w:r>
      <w:proofErr w:type="spellEnd"/>
      <w:r>
        <w:t xml:space="preserve">‘ durchs </w:t>
      </w:r>
      <w:proofErr w:type="spellStart"/>
      <w:r>
        <w:t>G’setz</w:t>
      </w:r>
      <w:proofErr w:type="spellEnd"/>
      <w:r>
        <w:t xml:space="preserve"> erkannt,</w:t>
      </w:r>
      <w:r>
        <w:br/>
        <w:t xml:space="preserve">Und schlägt das </w:t>
      </w:r>
      <w:proofErr w:type="spellStart"/>
      <w:r>
        <w:t>G’wissen</w:t>
      </w:r>
      <w:proofErr w:type="spellEnd"/>
      <w:r>
        <w:t xml:space="preserve"> nieder:</w:t>
      </w:r>
      <w:r>
        <w:br/>
        <w:t>Das Evangeli kommt zu Hand,</w:t>
      </w:r>
      <w:r>
        <w:br/>
        <w:t>Und stärkt den Sünder wieder;</w:t>
      </w:r>
      <w:r>
        <w:br/>
        <w:t>Es spricht: „Nur kreuch zum Kreuz herzu!</w:t>
      </w:r>
      <w:r>
        <w:br/>
        <w:t xml:space="preserve">Im </w:t>
      </w:r>
      <w:proofErr w:type="spellStart"/>
      <w:r>
        <w:t>G’setz</w:t>
      </w:r>
      <w:proofErr w:type="spellEnd"/>
      <w:r>
        <w:t xml:space="preserve"> ist weder Rast noch Ruh‘</w:t>
      </w:r>
      <w:r>
        <w:br/>
        <w:t>Mit allen seinen Werken.“</w:t>
      </w:r>
    </w:p>
    <w:p w14:paraId="5BD726E0" w14:textId="77777777" w:rsidR="009B1618" w:rsidRDefault="009B1618" w:rsidP="009B1618">
      <w:pPr>
        <w:pStyle w:val="StandardWeb"/>
      </w:pPr>
      <w:r>
        <w:t xml:space="preserve">10. Die Werk‘ die kommen </w:t>
      </w:r>
      <w:proofErr w:type="spellStart"/>
      <w:r>
        <w:t>g’wißlich</w:t>
      </w:r>
      <w:proofErr w:type="spellEnd"/>
      <w:r>
        <w:t xml:space="preserve"> her</w:t>
      </w:r>
      <w:r>
        <w:br/>
        <w:t>Aus einem rechten Glauben;</w:t>
      </w:r>
      <w:r>
        <w:br/>
        <w:t>Wenn das nicht rechter Glaube wär‘,</w:t>
      </w:r>
      <w:r>
        <w:br/>
      </w:r>
      <w:proofErr w:type="spellStart"/>
      <w:r>
        <w:t>Wollt’st</w:t>
      </w:r>
      <w:proofErr w:type="spellEnd"/>
      <w:r>
        <w:t xml:space="preserve"> ihn der Werk‘ berauben.</w:t>
      </w:r>
      <w:r>
        <w:br/>
        <w:t>Doch macht allein der Glaub‘ gerecht;</w:t>
      </w:r>
      <w:r>
        <w:br/>
        <w:t>Die Werk‘ die sind des Nächsten Knecht,</w:t>
      </w:r>
      <w:r>
        <w:br/>
        <w:t xml:space="preserve">Dabey </w:t>
      </w:r>
      <w:proofErr w:type="spellStart"/>
      <w:r>
        <w:t>wir’n</w:t>
      </w:r>
      <w:proofErr w:type="spellEnd"/>
      <w:r>
        <w:t xml:space="preserve"> Glauben merken.</w:t>
      </w:r>
    </w:p>
    <w:p w14:paraId="67FB44C0" w14:textId="77777777" w:rsidR="009B1618" w:rsidRDefault="009B1618" w:rsidP="009B1618">
      <w:pPr>
        <w:pStyle w:val="StandardWeb"/>
      </w:pPr>
      <w:r>
        <w:t xml:space="preserve">11. Die Hoffnung </w:t>
      </w:r>
      <w:proofErr w:type="spellStart"/>
      <w:r>
        <w:t>wart’t</w:t>
      </w:r>
      <w:proofErr w:type="spellEnd"/>
      <w:r>
        <w:t xml:space="preserve"> der rechten Zeit,</w:t>
      </w:r>
      <w:r>
        <w:br/>
        <w:t>Was Gottes Wort‘ zusagen;</w:t>
      </w:r>
      <w:r>
        <w:br/>
        <w:t>Wenn das geschehen soll zu Freud‘,</w:t>
      </w:r>
      <w:r>
        <w:br/>
      </w:r>
      <w:proofErr w:type="spellStart"/>
      <w:r>
        <w:t>Stetzt</w:t>
      </w:r>
      <w:proofErr w:type="spellEnd"/>
      <w:r>
        <w:t xml:space="preserve"> Gott kein </w:t>
      </w:r>
      <w:proofErr w:type="spellStart"/>
      <w:r>
        <w:t>g’wisse</w:t>
      </w:r>
      <w:proofErr w:type="spellEnd"/>
      <w:r>
        <w:t xml:space="preserve"> Tagen.</w:t>
      </w:r>
      <w:r>
        <w:br/>
        <w:t>Er weiß wohl, wenn’s am besten ist,</w:t>
      </w:r>
      <w:r>
        <w:br/>
        <w:t>Und braucht an uns kein‘ arge List;</w:t>
      </w:r>
      <w:r>
        <w:br/>
        <w:t xml:space="preserve">Das </w:t>
      </w:r>
      <w:proofErr w:type="spellStart"/>
      <w:r>
        <w:t>soll’n</w:t>
      </w:r>
      <w:proofErr w:type="spellEnd"/>
      <w:r>
        <w:t xml:space="preserve"> wir ihm vertrauen.</w:t>
      </w:r>
    </w:p>
    <w:p w14:paraId="2D8970BD" w14:textId="77777777" w:rsidR="009B1618" w:rsidRDefault="009B1618" w:rsidP="009B1618">
      <w:pPr>
        <w:pStyle w:val="StandardWeb"/>
      </w:pPr>
      <w:r>
        <w:t>12. Ob sich’s anließ‘, als wollt‘ er nicht,</w:t>
      </w:r>
      <w:r>
        <w:br/>
        <w:t>Laß dich es nicht erschrecken;</w:t>
      </w:r>
      <w:r>
        <w:br/>
        <w:t>Denn wo er ist am besten mit,</w:t>
      </w:r>
      <w:r>
        <w:br/>
        <w:t>Da will er’s nicht entdecken.</w:t>
      </w:r>
      <w:r>
        <w:br/>
        <w:t>Sein Wort laß dir gewisse seyn,</w:t>
      </w:r>
      <w:r>
        <w:br/>
        <w:t xml:space="preserve">Und ob dein Herz </w:t>
      </w:r>
      <w:proofErr w:type="spellStart"/>
      <w:r>
        <w:t>spräch</w:t>
      </w:r>
      <w:proofErr w:type="spellEnd"/>
      <w:r>
        <w:t>‘ lauter Nein,</w:t>
      </w:r>
      <w:r>
        <w:br/>
        <w:t>So laß doch dir nicht grauen.</w:t>
      </w:r>
    </w:p>
    <w:p w14:paraId="0CB6C739" w14:textId="77777777" w:rsidR="009B1618" w:rsidRDefault="009B1618" w:rsidP="009B1618">
      <w:pPr>
        <w:pStyle w:val="StandardWeb"/>
      </w:pPr>
      <w:r>
        <w:t>13. Sey Lob und Ehr‘ mit hohem Preis</w:t>
      </w:r>
      <w:r>
        <w:br/>
        <w:t>Um dieser Gutthat willen,</w:t>
      </w:r>
      <w:r>
        <w:br/>
        <w:t xml:space="preserve">Gott Vater, Sohn, </w:t>
      </w:r>
      <w:proofErr w:type="spellStart"/>
      <w:r>
        <w:t>heyligem</w:t>
      </w:r>
      <w:proofErr w:type="spellEnd"/>
      <w:r>
        <w:t xml:space="preserve"> Geist!</w:t>
      </w:r>
      <w:r>
        <w:br/>
        <w:t xml:space="preserve">Der </w:t>
      </w:r>
      <w:proofErr w:type="spellStart"/>
      <w:r>
        <w:t>woll</w:t>
      </w:r>
      <w:proofErr w:type="spellEnd"/>
      <w:r>
        <w:t>‘ mit Gnad‘ erfüllen,</w:t>
      </w:r>
      <w:r>
        <w:br/>
        <w:t xml:space="preserve">Was er in uns </w:t>
      </w:r>
      <w:proofErr w:type="spellStart"/>
      <w:r>
        <w:t>ang’fangen</w:t>
      </w:r>
      <w:proofErr w:type="spellEnd"/>
      <w:r>
        <w:t xml:space="preserve"> hat,</w:t>
      </w:r>
      <w:r>
        <w:br/>
        <w:t xml:space="preserve">Zu Ehren seiner </w:t>
      </w:r>
      <w:proofErr w:type="spellStart"/>
      <w:r>
        <w:t>Maiestat</w:t>
      </w:r>
      <w:proofErr w:type="spellEnd"/>
      <w:r>
        <w:t>,</w:t>
      </w:r>
      <w:r>
        <w:br/>
        <w:t xml:space="preserve">Daß heilig </w:t>
      </w:r>
      <w:proofErr w:type="spellStart"/>
      <w:r>
        <w:t>werd</w:t>
      </w:r>
      <w:proofErr w:type="spellEnd"/>
      <w:r>
        <w:t>‘ sein Name.</w:t>
      </w:r>
    </w:p>
    <w:p w14:paraId="5B0590E6" w14:textId="77777777" w:rsidR="009B1618" w:rsidRDefault="009B1618" w:rsidP="009B1618">
      <w:pPr>
        <w:pStyle w:val="StandardWeb"/>
      </w:pPr>
      <w:r>
        <w:t xml:space="preserve">14. Sein Reich </w:t>
      </w:r>
      <w:proofErr w:type="spellStart"/>
      <w:r>
        <w:t>zukomm</w:t>
      </w:r>
      <w:proofErr w:type="spellEnd"/>
      <w:r>
        <w:t xml:space="preserve">, sein Will auf </w:t>
      </w:r>
      <w:proofErr w:type="spellStart"/>
      <w:r>
        <w:t>Erd</w:t>
      </w:r>
      <w:proofErr w:type="spellEnd"/>
      <w:r>
        <w:t>‘</w:t>
      </w:r>
      <w:r>
        <w:br/>
      </w:r>
      <w:proofErr w:type="spellStart"/>
      <w:r>
        <w:t>G’scheh</w:t>
      </w:r>
      <w:proofErr w:type="spellEnd"/>
      <w:r>
        <w:t xml:space="preserve"> wie im Himmelsthrone;</w:t>
      </w:r>
      <w:r>
        <w:br/>
        <w:t xml:space="preserve">Das täglich Brodt noch heut‘ uns </w:t>
      </w:r>
      <w:proofErr w:type="spellStart"/>
      <w:r>
        <w:t>werd</w:t>
      </w:r>
      <w:proofErr w:type="spellEnd"/>
      <w:r>
        <w:t>‘;</w:t>
      </w:r>
      <w:r>
        <w:br/>
      </w:r>
      <w:proofErr w:type="spellStart"/>
      <w:r>
        <w:t>Woll</w:t>
      </w:r>
      <w:proofErr w:type="spellEnd"/>
      <w:r>
        <w:t>‘ unser Schuld verschonen,</w:t>
      </w:r>
      <w:r>
        <w:br/>
        <w:t>Als wir auch unsern Schuldnern thun;</w:t>
      </w:r>
      <w:r>
        <w:br/>
        <w:t>Laß uns nicht in Versuchung stehn;</w:t>
      </w:r>
      <w:r>
        <w:br/>
        <w:t>Lös‘ uns vom Uebel. Amen!</w:t>
      </w:r>
    </w:p>
    <w:p w14:paraId="06DA9085" w14:textId="224D0F6A" w:rsidR="009B1618" w:rsidRDefault="009B1618" w:rsidP="006118C3">
      <w:pPr>
        <w:pStyle w:val="berschrift1"/>
      </w:pPr>
      <w:proofErr w:type="spellStart"/>
      <w:r>
        <w:rPr>
          <w:rStyle w:val="screen-reader-text"/>
        </w:rPr>
        <w:t>Hilff</w:t>
      </w:r>
      <w:proofErr w:type="spellEnd"/>
      <w:r>
        <w:rPr>
          <w:rStyle w:val="screen-reader-text"/>
        </w:rPr>
        <w:t xml:space="preserve"> </w:t>
      </w:r>
      <w:proofErr w:type="spellStart"/>
      <w:r>
        <w:rPr>
          <w:rStyle w:val="screen-reader-text"/>
        </w:rPr>
        <w:t>got</w:t>
      </w:r>
      <w:proofErr w:type="spellEnd"/>
      <w:r>
        <w:rPr>
          <w:rStyle w:val="screen-reader-text"/>
        </w:rPr>
        <w:t xml:space="preserve"> wie ist der </w:t>
      </w:r>
      <w:proofErr w:type="spellStart"/>
      <w:r>
        <w:rPr>
          <w:rStyle w:val="screen-reader-text"/>
        </w:rPr>
        <w:t>menschen</w:t>
      </w:r>
      <w:proofErr w:type="spellEnd"/>
      <w:r>
        <w:rPr>
          <w:rStyle w:val="screen-reader-text"/>
        </w:rPr>
        <w:t xml:space="preserve"> not</w:t>
      </w:r>
      <w:r>
        <w:t xml:space="preserve"> </w:t>
      </w:r>
    </w:p>
    <w:p w14:paraId="4D97EDD2" w14:textId="77777777" w:rsidR="009B1618" w:rsidRDefault="009B1618" w:rsidP="009B1618">
      <w:pPr>
        <w:pStyle w:val="StandardWeb"/>
      </w:pPr>
      <w:proofErr w:type="spellStart"/>
      <w:r>
        <w:t>Hilff</w:t>
      </w:r>
      <w:proofErr w:type="spellEnd"/>
      <w:r>
        <w:t xml:space="preserve"> </w:t>
      </w:r>
      <w:proofErr w:type="spellStart"/>
      <w:r>
        <w:t>got</w:t>
      </w:r>
      <w:proofErr w:type="spellEnd"/>
      <w:r>
        <w:br/>
        <w:t xml:space="preserve">wie ist der </w:t>
      </w:r>
      <w:proofErr w:type="spellStart"/>
      <w:r>
        <w:t>menschen</w:t>
      </w:r>
      <w:proofErr w:type="spellEnd"/>
      <w:r>
        <w:t xml:space="preserve"> not</w:t>
      </w:r>
      <w:r>
        <w:br/>
        <w:t>so gros</w:t>
      </w:r>
      <w:r>
        <w:br/>
        <w:t xml:space="preserve">wer </w:t>
      </w:r>
      <w:proofErr w:type="spellStart"/>
      <w:r>
        <w:t>kan</w:t>
      </w:r>
      <w:proofErr w:type="spellEnd"/>
      <w:r>
        <w:t xml:space="preserve"> es als </w:t>
      </w:r>
      <w:proofErr w:type="spellStart"/>
      <w:r>
        <w:t>ertzelen</w:t>
      </w:r>
      <w:proofErr w:type="spellEnd"/>
      <w:r>
        <w:t>.</w:t>
      </w:r>
      <w:r>
        <w:br/>
      </w:r>
      <w:proofErr w:type="spellStart"/>
      <w:r>
        <w:t>Gantz</w:t>
      </w:r>
      <w:proofErr w:type="spellEnd"/>
      <w:r>
        <w:t xml:space="preserve"> </w:t>
      </w:r>
      <w:proofErr w:type="spellStart"/>
      <w:r>
        <w:t>tod</w:t>
      </w:r>
      <w:proofErr w:type="spellEnd"/>
      <w:r>
        <w:br/>
      </w:r>
      <w:proofErr w:type="spellStart"/>
      <w:r>
        <w:t>leit</w:t>
      </w:r>
      <w:proofErr w:type="spellEnd"/>
      <w:r>
        <w:t xml:space="preserve"> er on allen </w:t>
      </w:r>
      <w:proofErr w:type="spellStart"/>
      <w:r>
        <w:t>radt</w:t>
      </w:r>
      <w:proofErr w:type="spellEnd"/>
      <w:r>
        <w:br/>
      </w:r>
      <w:proofErr w:type="spellStart"/>
      <w:r>
        <w:t>weißlos</w:t>
      </w:r>
      <w:proofErr w:type="spellEnd"/>
      <w:r>
        <w:t xml:space="preserve">. Er </w:t>
      </w:r>
      <w:proofErr w:type="spellStart"/>
      <w:r>
        <w:t>kent</w:t>
      </w:r>
      <w:proofErr w:type="spellEnd"/>
      <w:r>
        <w:t xml:space="preserve"> auch </w:t>
      </w:r>
      <w:proofErr w:type="spellStart"/>
      <w:r>
        <w:t>nit</w:t>
      </w:r>
      <w:proofErr w:type="spellEnd"/>
      <w:r>
        <w:t xml:space="preserve"> seyn elend.</w:t>
      </w:r>
      <w:r>
        <w:br/>
        <w:t xml:space="preserve">Hertz </w:t>
      </w:r>
      <w:proofErr w:type="spellStart"/>
      <w:r>
        <w:t>mut</w:t>
      </w:r>
      <w:proofErr w:type="spellEnd"/>
      <w:r>
        <w:t xml:space="preserve"> </w:t>
      </w:r>
      <w:proofErr w:type="spellStart"/>
      <w:r>
        <w:t>vnd</w:t>
      </w:r>
      <w:proofErr w:type="spellEnd"/>
      <w:r>
        <w:t xml:space="preserve"> </w:t>
      </w:r>
      <w:proofErr w:type="spellStart"/>
      <w:r>
        <w:t>synn</w:t>
      </w:r>
      <w:proofErr w:type="spellEnd"/>
      <w:r>
        <w:br/>
        <w:t xml:space="preserve">ist gar </w:t>
      </w:r>
      <w:proofErr w:type="spellStart"/>
      <w:r>
        <w:t>dohyn</w:t>
      </w:r>
      <w:proofErr w:type="spellEnd"/>
      <w:r>
        <w:br/>
        <w:t xml:space="preserve">verderbt mit allen </w:t>
      </w:r>
      <w:proofErr w:type="spellStart"/>
      <w:r>
        <w:t>krefften</w:t>
      </w:r>
      <w:proofErr w:type="spellEnd"/>
      <w:r>
        <w:br/>
        <w:t xml:space="preserve">weis </w:t>
      </w:r>
      <w:proofErr w:type="spellStart"/>
      <w:r>
        <w:t>nit</w:t>
      </w:r>
      <w:proofErr w:type="spellEnd"/>
      <w:r>
        <w:t xml:space="preserve"> wo ers </w:t>
      </w:r>
      <w:proofErr w:type="spellStart"/>
      <w:r>
        <w:t>sol</w:t>
      </w:r>
      <w:proofErr w:type="spellEnd"/>
      <w:r>
        <w:t xml:space="preserve"> </w:t>
      </w:r>
      <w:proofErr w:type="spellStart"/>
      <w:r>
        <w:t>hefften</w:t>
      </w:r>
      <w:proofErr w:type="spellEnd"/>
      <w:r>
        <w:t>.</w:t>
      </w:r>
      <w:r>
        <w:br/>
        <w:t xml:space="preserve">Kent </w:t>
      </w:r>
      <w:proofErr w:type="spellStart"/>
      <w:r>
        <w:t>nit</w:t>
      </w:r>
      <w:proofErr w:type="spellEnd"/>
      <w:r>
        <w:t xml:space="preserve"> das gut</w:t>
      </w:r>
      <w:r>
        <w:br/>
        <w:t>noch minder thut</w:t>
      </w:r>
      <w:r>
        <w:br/>
        <w:t xml:space="preserve">was </w:t>
      </w:r>
      <w:proofErr w:type="spellStart"/>
      <w:r>
        <w:t>gott</w:t>
      </w:r>
      <w:proofErr w:type="spellEnd"/>
      <w:r>
        <w:t xml:space="preserve"> </w:t>
      </w:r>
      <w:proofErr w:type="spellStart"/>
      <w:r>
        <w:t>gefelt</w:t>
      </w:r>
      <w:proofErr w:type="spellEnd"/>
      <w:r>
        <w:br/>
        <w:t xml:space="preserve">hat </w:t>
      </w:r>
      <w:proofErr w:type="spellStart"/>
      <w:r>
        <w:t>sych</w:t>
      </w:r>
      <w:proofErr w:type="spellEnd"/>
      <w:r>
        <w:t xml:space="preserve"> </w:t>
      </w:r>
      <w:proofErr w:type="spellStart"/>
      <w:r>
        <w:t>gestelt</w:t>
      </w:r>
      <w:proofErr w:type="spellEnd"/>
      <w:r>
        <w:br/>
      </w:r>
      <w:proofErr w:type="spellStart"/>
      <w:r>
        <w:t>widder</w:t>
      </w:r>
      <w:proofErr w:type="spellEnd"/>
      <w:r>
        <w:t xml:space="preserve"> allen </w:t>
      </w:r>
      <w:proofErr w:type="spellStart"/>
      <w:r>
        <w:t>gottis</w:t>
      </w:r>
      <w:proofErr w:type="spellEnd"/>
      <w:r>
        <w:t xml:space="preserve"> willen.</w:t>
      </w:r>
      <w:r>
        <w:br/>
        <w:t xml:space="preserve">O </w:t>
      </w:r>
      <w:proofErr w:type="spellStart"/>
      <w:r>
        <w:t>herre</w:t>
      </w:r>
      <w:proofErr w:type="spellEnd"/>
      <w:r>
        <w:t xml:space="preserve"> Gott</w:t>
      </w:r>
      <w:r>
        <w:br/>
      </w:r>
      <w:proofErr w:type="spellStart"/>
      <w:r>
        <w:t>hylff</w:t>
      </w:r>
      <w:proofErr w:type="spellEnd"/>
      <w:r>
        <w:t xml:space="preserve"> </w:t>
      </w:r>
      <w:proofErr w:type="spellStart"/>
      <w:r>
        <w:t>vns</w:t>
      </w:r>
      <w:proofErr w:type="spellEnd"/>
      <w:r>
        <w:t xml:space="preserve"> </w:t>
      </w:r>
      <w:proofErr w:type="spellStart"/>
      <w:r>
        <w:t>dysen</w:t>
      </w:r>
      <w:proofErr w:type="spellEnd"/>
      <w:r>
        <w:t xml:space="preserve"> </w:t>
      </w:r>
      <w:proofErr w:type="spellStart"/>
      <w:r>
        <w:t>yamer</w:t>
      </w:r>
      <w:proofErr w:type="spellEnd"/>
      <w:r>
        <w:t xml:space="preserve"> stillen</w:t>
      </w:r>
    </w:p>
    <w:p w14:paraId="588B6236" w14:textId="77777777" w:rsidR="009B1618" w:rsidRDefault="009B1618" w:rsidP="009B1618">
      <w:pPr>
        <w:pStyle w:val="StandardWeb"/>
      </w:pPr>
      <w:proofErr w:type="spellStart"/>
      <w:r>
        <w:t>Nit</w:t>
      </w:r>
      <w:proofErr w:type="spellEnd"/>
      <w:r>
        <w:t xml:space="preserve"> rast</w:t>
      </w:r>
      <w:r>
        <w:br/>
      </w:r>
      <w:proofErr w:type="spellStart"/>
      <w:r>
        <w:t>fyndt</w:t>
      </w:r>
      <w:proofErr w:type="spellEnd"/>
      <w:r>
        <w:t xml:space="preserve"> er </w:t>
      </w:r>
      <w:proofErr w:type="spellStart"/>
      <w:r>
        <w:t>auff</w:t>
      </w:r>
      <w:proofErr w:type="spellEnd"/>
      <w:r>
        <w:t xml:space="preserve"> </w:t>
      </w:r>
      <w:proofErr w:type="spellStart"/>
      <w:r>
        <w:t>erd</w:t>
      </w:r>
      <w:proofErr w:type="spellEnd"/>
      <w:r>
        <w:t xml:space="preserve"> wie fast</w:t>
      </w:r>
      <w:r>
        <w:br/>
        <w:t>er sucht</w:t>
      </w:r>
      <w:r>
        <w:br/>
      </w:r>
      <w:proofErr w:type="spellStart"/>
      <w:r>
        <w:t>keynn</w:t>
      </w:r>
      <w:proofErr w:type="spellEnd"/>
      <w:r>
        <w:t xml:space="preserve"> macht will </w:t>
      </w:r>
      <w:proofErr w:type="spellStart"/>
      <w:r>
        <w:t>yhn</w:t>
      </w:r>
      <w:proofErr w:type="spellEnd"/>
      <w:r>
        <w:t xml:space="preserve"> doch </w:t>
      </w:r>
      <w:proofErr w:type="spellStart"/>
      <w:r>
        <w:t>redden</w:t>
      </w:r>
      <w:proofErr w:type="spellEnd"/>
      <w:r>
        <w:t>.</w:t>
      </w:r>
      <w:r>
        <w:br/>
        <w:t>Seyn last</w:t>
      </w:r>
      <w:r>
        <w:br/>
      </w:r>
      <w:proofErr w:type="spellStart"/>
      <w:r>
        <w:t>yhn</w:t>
      </w:r>
      <w:proofErr w:type="spellEnd"/>
      <w:r>
        <w:t xml:space="preserve"> als der hellen glast</w:t>
      </w:r>
      <w:r>
        <w:br/>
        <w:t>verflucht</w:t>
      </w:r>
      <w:r>
        <w:br/>
        <w:t xml:space="preserve">Ach </w:t>
      </w:r>
      <w:proofErr w:type="spellStart"/>
      <w:r>
        <w:t>Got</w:t>
      </w:r>
      <w:proofErr w:type="spellEnd"/>
      <w:r>
        <w:t xml:space="preserve"> </w:t>
      </w:r>
      <w:proofErr w:type="spellStart"/>
      <w:r>
        <w:t>hylff</w:t>
      </w:r>
      <w:proofErr w:type="spellEnd"/>
      <w:r>
        <w:t xml:space="preserve"> </w:t>
      </w:r>
      <w:proofErr w:type="spellStart"/>
      <w:r>
        <w:t>yhm</w:t>
      </w:r>
      <w:proofErr w:type="spellEnd"/>
      <w:r>
        <w:t xml:space="preserve"> aus </w:t>
      </w:r>
      <w:proofErr w:type="spellStart"/>
      <w:r>
        <w:t>nödten</w:t>
      </w:r>
      <w:proofErr w:type="spellEnd"/>
      <w:r>
        <w:t>.</w:t>
      </w:r>
      <w:r>
        <w:br/>
        <w:t xml:space="preserve">Wir </w:t>
      </w:r>
      <w:proofErr w:type="spellStart"/>
      <w:r>
        <w:t>ruffen</w:t>
      </w:r>
      <w:proofErr w:type="spellEnd"/>
      <w:r>
        <w:t xml:space="preserve"> al</w:t>
      </w:r>
      <w:r>
        <w:br/>
        <w:t xml:space="preserve">aus </w:t>
      </w:r>
      <w:proofErr w:type="spellStart"/>
      <w:r>
        <w:t>dysem</w:t>
      </w:r>
      <w:proofErr w:type="spellEnd"/>
      <w:r>
        <w:t xml:space="preserve"> </w:t>
      </w:r>
      <w:proofErr w:type="spellStart"/>
      <w:r>
        <w:t>quall</w:t>
      </w:r>
      <w:proofErr w:type="spellEnd"/>
      <w:r>
        <w:br/>
        <w:t>zu dir dem höchsten gute</w:t>
      </w:r>
      <w:r>
        <w:br/>
        <w:t xml:space="preserve">du </w:t>
      </w:r>
      <w:proofErr w:type="spellStart"/>
      <w:r>
        <w:t>kanst</w:t>
      </w:r>
      <w:proofErr w:type="spellEnd"/>
      <w:r>
        <w:t xml:space="preserve"> </w:t>
      </w:r>
      <w:proofErr w:type="spellStart"/>
      <w:r>
        <w:t>vns</w:t>
      </w:r>
      <w:proofErr w:type="spellEnd"/>
      <w:r>
        <w:t xml:space="preserve"> geben mute.</w:t>
      </w:r>
      <w:r>
        <w:br/>
        <w:t xml:space="preserve">Zu deiner </w:t>
      </w:r>
      <w:proofErr w:type="spellStart"/>
      <w:r>
        <w:t>gnad</w:t>
      </w:r>
      <w:proofErr w:type="spellEnd"/>
      <w:r>
        <w:t xml:space="preserve"> ehe </w:t>
      </w:r>
      <w:proofErr w:type="spellStart"/>
      <w:r>
        <w:t>kumpt</w:t>
      </w:r>
      <w:proofErr w:type="spellEnd"/>
      <w:r>
        <w:t xml:space="preserve"> der todt</w:t>
      </w:r>
      <w:r>
        <w:br/>
        <w:t xml:space="preserve">ders als </w:t>
      </w:r>
      <w:proofErr w:type="spellStart"/>
      <w:r>
        <w:t>hynnimpt</w:t>
      </w:r>
      <w:proofErr w:type="spellEnd"/>
      <w:r>
        <w:br/>
        <w:t xml:space="preserve">das </w:t>
      </w:r>
      <w:proofErr w:type="spellStart"/>
      <w:r>
        <w:t>nitt</w:t>
      </w:r>
      <w:proofErr w:type="spellEnd"/>
      <w:r>
        <w:t xml:space="preserve"> </w:t>
      </w:r>
      <w:proofErr w:type="spellStart"/>
      <w:r>
        <w:t>mer</w:t>
      </w:r>
      <w:proofErr w:type="spellEnd"/>
      <w:r>
        <w:t xml:space="preserve"> </w:t>
      </w:r>
      <w:proofErr w:type="spellStart"/>
      <w:r>
        <w:t>tzympt</w:t>
      </w:r>
      <w:proofErr w:type="spellEnd"/>
      <w:r>
        <w:br/>
      </w:r>
      <w:proofErr w:type="spellStart"/>
      <w:r>
        <w:t>deyner</w:t>
      </w:r>
      <w:proofErr w:type="spellEnd"/>
      <w:r>
        <w:t xml:space="preserve"> </w:t>
      </w:r>
      <w:proofErr w:type="spellStart"/>
      <w:r>
        <w:t>gnaden</w:t>
      </w:r>
      <w:proofErr w:type="spellEnd"/>
      <w:r>
        <w:t xml:space="preserve"> </w:t>
      </w:r>
      <w:proofErr w:type="spellStart"/>
      <w:r>
        <w:t>huld</w:t>
      </w:r>
      <w:proofErr w:type="spellEnd"/>
      <w:r>
        <w:t xml:space="preserve"> erwerben.</w:t>
      </w:r>
      <w:r>
        <w:br/>
        <w:t xml:space="preserve">O </w:t>
      </w:r>
      <w:proofErr w:type="spellStart"/>
      <w:r>
        <w:t>herre</w:t>
      </w:r>
      <w:proofErr w:type="spellEnd"/>
      <w:r>
        <w:t xml:space="preserve"> </w:t>
      </w:r>
      <w:proofErr w:type="spellStart"/>
      <w:r>
        <w:t>Got</w:t>
      </w:r>
      <w:proofErr w:type="spellEnd"/>
      <w:r>
        <w:br/>
        <w:t xml:space="preserve">laß </w:t>
      </w:r>
      <w:proofErr w:type="spellStart"/>
      <w:r>
        <w:t>vns</w:t>
      </w:r>
      <w:proofErr w:type="spellEnd"/>
      <w:r>
        <w:t xml:space="preserve"> nicht also verderben.</w:t>
      </w:r>
    </w:p>
    <w:p w14:paraId="7643A06F" w14:textId="77777777" w:rsidR="009B1618" w:rsidRDefault="009B1618" w:rsidP="009B1618">
      <w:pPr>
        <w:pStyle w:val="StandardWeb"/>
      </w:pPr>
      <w:r>
        <w:t>Ach wie</w:t>
      </w:r>
      <w:r>
        <w:br/>
        <w:t xml:space="preserve">was nun dein </w:t>
      </w:r>
      <w:proofErr w:type="spellStart"/>
      <w:r>
        <w:t>zoren</w:t>
      </w:r>
      <w:proofErr w:type="spellEnd"/>
      <w:r>
        <w:t xml:space="preserve"> hie</w:t>
      </w:r>
      <w:r>
        <w:br/>
        <w:t xml:space="preserve">so </w:t>
      </w:r>
      <w:proofErr w:type="spellStart"/>
      <w:r>
        <w:t>grym</w:t>
      </w:r>
      <w:proofErr w:type="spellEnd"/>
      <w:r>
        <w:br/>
        <w:t xml:space="preserve">do </w:t>
      </w:r>
      <w:proofErr w:type="spellStart"/>
      <w:r>
        <w:t>deyn</w:t>
      </w:r>
      <w:proofErr w:type="spellEnd"/>
      <w:r>
        <w:t xml:space="preserve"> </w:t>
      </w:r>
      <w:proofErr w:type="spellStart"/>
      <w:r>
        <w:t>wort</w:t>
      </w:r>
      <w:proofErr w:type="spellEnd"/>
      <w:r>
        <w:t xml:space="preserve"> lagen verborgen.</w:t>
      </w:r>
      <w:r>
        <w:br/>
        <w:t xml:space="preserve">Nun </w:t>
      </w:r>
      <w:proofErr w:type="spellStart"/>
      <w:r>
        <w:t>sye</w:t>
      </w:r>
      <w:proofErr w:type="spellEnd"/>
      <w:r>
        <w:br/>
        <w:t xml:space="preserve">wider geben zu </w:t>
      </w:r>
      <w:proofErr w:type="spellStart"/>
      <w:r>
        <w:t>frue</w:t>
      </w:r>
      <w:proofErr w:type="spellEnd"/>
      <w:r>
        <w:br/>
      </w:r>
      <w:proofErr w:type="spellStart"/>
      <w:r>
        <w:t>yhr</w:t>
      </w:r>
      <w:proofErr w:type="spellEnd"/>
      <w:r>
        <w:t xml:space="preserve"> </w:t>
      </w:r>
      <w:proofErr w:type="spellStart"/>
      <w:r>
        <w:t>stymm</w:t>
      </w:r>
      <w:proofErr w:type="spellEnd"/>
      <w:r>
        <w:br/>
        <w:t xml:space="preserve">wann </w:t>
      </w:r>
      <w:proofErr w:type="spellStart"/>
      <w:r>
        <w:t>niemant</w:t>
      </w:r>
      <w:proofErr w:type="spellEnd"/>
      <w:r>
        <w:t xml:space="preserve"> will </w:t>
      </w:r>
      <w:proofErr w:type="spellStart"/>
      <w:r>
        <w:t>yhr</w:t>
      </w:r>
      <w:proofErr w:type="spellEnd"/>
      <w:r>
        <w:t xml:space="preserve"> sorgen.</w:t>
      </w:r>
      <w:r>
        <w:br/>
        <w:t xml:space="preserve">Man </w:t>
      </w:r>
      <w:proofErr w:type="spellStart"/>
      <w:r>
        <w:t>hort</w:t>
      </w:r>
      <w:proofErr w:type="spellEnd"/>
      <w:r>
        <w:t xml:space="preserve"> </w:t>
      </w:r>
      <w:proofErr w:type="spellStart"/>
      <w:r>
        <w:t>sye</w:t>
      </w:r>
      <w:proofErr w:type="spellEnd"/>
      <w:r>
        <w:t xml:space="preserve"> </w:t>
      </w:r>
      <w:proofErr w:type="spellStart"/>
      <w:r>
        <w:t>wol</w:t>
      </w:r>
      <w:proofErr w:type="spellEnd"/>
      <w:r>
        <w:br/>
        <w:t xml:space="preserve">die </w:t>
      </w:r>
      <w:proofErr w:type="spellStart"/>
      <w:r>
        <w:t>kirch</w:t>
      </w:r>
      <w:proofErr w:type="spellEnd"/>
      <w:r>
        <w:t xml:space="preserve"> </w:t>
      </w:r>
      <w:proofErr w:type="spellStart"/>
      <w:r>
        <w:t>yst</w:t>
      </w:r>
      <w:proofErr w:type="spellEnd"/>
      <w:r>
        <w:t xml:space="preserve"> </w:t>
      </w:r>
      <w:proofErr w:type="spellStart"/>
      <w:r>
        <w:t>vol</w:t>
      </w:r>
      <w:proofErr w:type="spellEnd"/>
      <w:r>
        <w:br/>
        <w:t xml:space="preserve">noch </w:t>
      </w:r>
      <w:proofErr w:type="spellStart"/>
      <w:r>
        <w:t>wil</w:t>
      </w:r>
      <w:proofErr w:type="spellEnd"/>
      <w:r>
        <w:t xml:space="preserve"> </w:t>
      </w:r>
      <w:proofErr w:type="spellStart"/>
      <w:r>
        <w:t>sych</w:t>
      </w:r>
      <w:proofErr w:type="spellEnd"/>
      <w:r>
        <w:t xml:space="preserve"> </w:t>
      </w:r>
      <w:proofErr w:type="spellStart"/>
      <w:r>
        <w:t>niemant</w:t>
      </w:r>
      <w:proofErr w:type="spellEnd"/>
      <w:r>
        <w:t xml:space="preserve"> </w:t>
      </w:r>
      <w:proofErr w:type="spellStart"/>
      <w:r>
        <w:t>massen</w:t>
      </w:r>
      <w:proofErr w:type="spellEnd"/>
      <w:r>
        <w:br/>
        <w:t xml:space="preserve">der </w:t>
      </w:r>
      <w:proofErr w:type="spellStart"/>
      <w:r>
        <w:t>tzorn</w:t>
      </w:r>
      <w:proofErr w:type="spellEnd"/>
      <w:r>
        <w:t xml:space="preserve"> </w:t>
      </w:r>
      <w:proofErr w:type="spellStart"/>
      <w:r>
        <w:t>yst</w:t>
      </w:r>
      <w:proofErr w:type="spellEnd"/>
      <w:r>
        <w:t xml:space="preserve"> noch zu grosse.</w:t>
      </w:r>
      <w:r>
        <w:br/>
      </w:r>
      <w:proofErr w:type="spellStart"/>
      <w:r>
        <w:t>Vil</w:t>
      </w:r>
      <w:proofErr w:type="spellEnd"/>
      <w:r>
        <w:t xml:space="preserve"> besser wer </w:t>
      </w:r>
      <w:proofErr w:type="spellStart"/>
      <w:r>
        <w:t>gehort</w:t>
      </w:r>
      <w:proofErr w:type="spellEnd"/>
      <w:r>
        <w:t xml:space="preserve"> </w:t>
      </w:r>
      <w:proofErr w:type="spellStart"/>
      <w:r>
        <w:t>nymmer</w:t>
      </w:r>
      <w:proofErr w:type="spellEnd"/>
      <w:r>
        <w:br/>
      </w:r>
      <w:proofErr w:type="spellStart"/>
      <w:r>
        <w:t>dan</w:t>
      </w:r>
      <w:proofErr w:type="spellEnd"/>
      <w:r>
        <w:t xml:space="preserve"> so man hört</w:t>
      </w:r>
      <w:r>
        <w:br/>
      </w:r>
      <w:proofErr w:type="spellStart"/>
      <w:r>
        <w:t>vnd</w:t>
      </w:r>
      <w:proofErr w:type="spellEnd"/>
      <w:r>
        <w:t xml:space="preserve"> </w:t>
      </w:r>
      <w:proofErr w:type="spellStart"/>
      <w:r>
        <w:t>nit</w:t>
      </w:r>
      <w:proofErr w:type="spellEnd"/>
      <w:r>
        <w:t xml:space="preserve"> </w:t>
      </w:r>
      <w:proofErr w:type="spellStart"/>
      <w:r>
        <w:t>nachfert</w:t>
      </w:r>
      <w:proofErr w:type="spellEnd"/>
      <w:r>
        <w:t>.</w:t>
      </w:r>
      <w:r>
        <w:br/>
        <w:t xml:space="preserve">Ach es </w:t>
      </w:r>
      <w:proofErr w:type="spellStart"/>
      <w:r>
        <w:t>yst</w:t>
      </w:r>
      <w:proofErr w:type="spellEnd"/>
      <w:r>
        <w:t xml:space="preserve"> </w:t>
      </w:r>
      <w:proofErr w:type="spellStart"/>
      <w:r>
        <w:t>eyn</w:t>
      </w:r>
      <w:proofErr w:type="spellEnd"/>
      <w:r>
        <w:t xml:space="preserve"> </w:t>
      </w:r>
      <w:proofErr w:type="spellStart"/>
      <w:r>
        <w:t>grawsam</w:t>
      </w:r>
      <w:proofErr w:type="spellEnd"/>
      <w:r>
        <w:t xml:space="preserve"> straffe.</w:t>
      </w:r>
      <w:r>
        <w:br/>
        <w:t xml:space="preserve">O </w:t>
      </w:r>
      <w:proofErr w:type="spellStart"/>
      <w:r>
        <w:t>herre</w:t>
      </w:r>
      <w:proofErr w:type="spellEnd"/>
      <w:r>
        <w:t xml:space="preserve"> </w:t>
      </w:r>
      <w:proofErr w:type="spellStart"/>
      <w:r>
        <w:t>Got</w:t>
      </w:r>
      <w:proofErr w:type="spellEnd"/>
      <w:r>
        <w:br/>
        <w:t xml:space="preserve">mach </w:t>
      </w:r>
      <w:proofErr w:type="spellStart"/>
      <w:r>
        <w:t>vns</w:t>
      </w:r>
      <w:proofErr w:type="spellEnd"/>
      <w:r>
        <w:t xml:space="preserve"> </w:t>
      </w:r>
      <w:proofErr w:type="spellStart"/>
      <w:r>
        <w:t>widder</w:t>
      </w:r>
      <w:proofErr w:type="spellEnd"/>
      <w:r>
        <w:t xml:space="preserve"> </w:t>
      </w:r>
      <w:proofErr w:type="spellStart"/>
      <w:r>
        <w:t>new</w:t>
      </w:r>
      <w:proofErr w:type="spellEnd"/>
      <w:r>
        <w:t xml:space="preserve"> erschaffen.</w:t>
      </w:r>
    </w:p>
    <w:p w14:paraId="1B6EB4F8" w14:textId="77777777" w:rsidR="009B1618" w:rsidRDefault="009B1618" w:rsidP="009B1618">
      <w:pPr>
        <w:pStyle w:val="StandardWeb"/>
      </w:pPr>
      <w:proofErr w:type="spellStart"/>
      <w:r>
        <w:t>Sych</w:t>
      </w:r>
      <w:proofErr w:type="spellEnd"/>
      <w:r>
        <w:t xml:space="preserve"> an</w:t>
      </w:r>
      <w:r>
        <w:br/>
        <w:t xml:space="preserve">durch deinen lieben </w:t>
      </w:r>
      <w:proofErr w:type="spellStart"/>
      <w:r>
        <w:t>son</w:t>
      </w:r>
      <w:proofErr w:type="spellEnd"/>
      <w:r>
        <w:br/>
      </w:r>
      <w:proofErr w:type="spellStart"/>
      <w:r>
        <w:t>auff</w:t>
      </w:r>
      <w:proofErr w:type="spellEnd"/>
      <w:r>
        <w:t xml:space="preserve"> </w:t>
      </w:r>
      <w:proofErr w:type="spellStart"/>
      <w:r>
        <w:t>vns</w:t>
      </w:r>
      <w:proofErr w:type="spellEnd"/>
      <w:r>
        <w:t xml:space="preserve"> </w:t>
      </w:r>
      <w:proofErr w:type="spellStart"/>
      <w:r>
        <w:t>daryn</w:t>
      </w:r>
      <w:proofErr w:type="spellEnd"/>
      <w:r>
        <w:t xml:space="preserve"> dein </w:t>
      </w:r>
      <w:proofErr w:type="spellStart"/>
      <w:r>
        <w:t>wolgefallen</w:t>
      </w:r>
      <w:proofErr w:type="spellEnd"/>
      <w:r>
        <w:t>.</w:t>
      </w:r>
      <w:r>
        <w:br/>
        <w:t>Der schon</w:t>
      </w:r>
      <w:r>
        <w:br/>
      </w:r>
      <w:proofErr w:type="spellStart"/>
      <w:r>
        <w:t>fur</w:t>
      </w:r>
      <w:proofErr w:type="spellEnd"/>
      <w:r>
        <w:t xml:space="preserve"> </w:t>
      </w:r>
      <w:proofErr w:type="spellStart"/>
      <w:r>
        <w:t>vns</w:t>
      </w:r>
      <w:proofErr w:type="spellEnd"/>
      <w:r>
        <w:t xml:space="preserve"> hat gnug </w:t>
      </w:r>
      <w:proofErr w:type="spellStart"/>
      <w:r>
        <w:t>gethon</w:t>
      </w:r>
      <w:proofErr w:type="spellEnd"/>
      <w:r>
        <w:br/>
      </w:r>
      <w:proofErr w:type="spellStart"/>
      <w:r>
        <w:t>vmb</w:t>
      </w:r>
      <w:proofErr w:type="spellEnd"/>
      <w:r>
        <w:t xml:space="preserve"> sonnst</w:t>
      </w:r>
      <w:r>
        <w:br/>
        <w:t xml:space="preserve">hat reichlich wöllen </w:t>
      </w:r>
      <w:proofErr w:type="spellStart"/>
      <w:r>
        <w:t>tzalen</w:t>
      </w:r>
      <w:proofErr w:type="spellEnd"/>
      <w:r>
        <w:t>.</w:t>
      </w:r>
      <w:r>
        <w:br/>
        <w:t xml:space="preserve">Das wir </w:t>
      </w:r>
      <w:proofErr w:type="spellStart"/>
      <w:r>
        <w:t>gefreyt</w:t>
      </w:r>
      <w:proofErr w:type="spellEnd"/>
      <w:r>
        <w:t xml:space="preserve"> von allem </w:t>
      </w:r>
      <w:proofErr w:type="spellStart"/>
      <w:r>
        <w:t>leyt</w:t>
      </w:r>
      <w:proofErr w:type="spellEnd"/>
      <w:r>
        <w:br/>
      </w:r>
      <w:proofErr w:type="spellStart"/>
      <w:r>
        <w:t>deyner</w:t>
      </w:r>
      <w:proofErr w:type="spellEnd"/>
      <w:r>
        <w:t xml:space="preserve"> </w:t>
      </w:r>
      <w:proofErr w:type="spellStart"/>
      <w:r>
        <w:t>gnaden</w:t>
      </w:r>
      <w:proofErr w:type="spellEnd"/>
      <w:r>
        <w:t xml:space="preserve"> mochten </w:t>
      </w:r>
      <w:proofErr w:type="spellStart"/>
      <w:r>
        <w:t>gniessen</w:t>
      </w:r>
      <w:proofErr w:type="spellEnd"/>
      <w:r>
        <w:br/>
        <w:t xml:space="preserve">seyn </w:t>
      </w:r>
      <w:proofErr w:type="spellStart"/>
      <w:r>
        <w:t>plut</w:t>
      </w:r>
      <w:proofErr w:type="spellEnd"/>
      <w:r>
        <w:t xml:space="preserve"> </w:t>
      </w:r>
      <w:proofErr w:type="spellStart"/>
      <w:r>
        <w:t>solt</w:t>
      </w:r>
      <w:proofErr w:type="spellEnd"/>
      <w:r>
        <w:t xml:space="preserve"> </w:t>
      </w:r>
      <w:proofErr w:type="spellStart"/>
      <w:r>
        <w:t>vns</w:t>
      </w:r>
      <w:proofErr w:type="spellEnd"/>
      <w:r>
        <w:t xml:space="preserve"> </w:t>
      </w:r>
      <w:proofErr w:type="spellStart"/>
      <w:r>
        <w:t>entspriessen</w:t>
      </w:r>
      <w:proofErr w:type="spellEnd"/>
      <w:r>
        <w:t>.</w:t>
      </w:r>
      <w:r>
        <w:br/>
        <w:t xml:space="preserve">Laß </w:t>
      </w:r>
      <w:proofErr w:type="spellStart"/>
      <w:r>
        <w:t>zoren</w:t>
      </w:r>
      <w:proofErr w:type="spellEnd"/>
      <w:r>
        <w:t xml:space="preserve"> nach</w:t>
      </w:r>
      <w:r>
        <w:br/>
      </w:r>
      <w:proofErr w:type="spellStart"/>
      <w:r>
        <w:t>richt</w:t>
      </w:r>
      <w:proofErr w:type="spellEnd"/>
      <w:r>
        <w:t xml:space="preserve"> </w:t>
      </w:r>
      <w:proofErr w:type="spellStart"/>
      <w:r>
        <w:t>nit</w:t>
      </w:r>
      <w:proofErr w:type="spellEnd"/>
      <w:r>
        <w:t xml:space="preserve"> so </w:t>
      </w:r>
      <w:proofErr w:type="spellStart"/>
      <w:r>
        <w:t>gach</w:t>
      </w:r>
      <w:proofErr w:type="spellEnd"/>
      <w:r>
        <w:br/>
      </w:r>
      <w:proofErr w:type="spellStart"/>
      <w:r>
        <w:t>vergyß</w:t>
      </w:r>
      <w:proofErr w:type="spellEnd"/>
      <w:r>
        <w:t xml:space="preserve"> der schuld</w:t>
      </w:r>
      <w:r>
        <w:br/>
        <w:t xml:space="preserve">gib </w:t>
      </w:r>
      <w:proofErr w:type="spellStart"/>
      <w:r>
        <w:t>vns</w:t>
      </w:r>
      <w:proofErr w:type="spellEnd"/>
      <w:r>
        <w:t xml:space="preserve"> dein </w:t>
      </w:r>
      <w:proofErr w:type="spellStart"/>
      <w:r>
        <w:t>huld</w:t>
      </w:r>
      <w:proofErr w:type="spellEnd"/>
      <w:r>
        <w:t>.</w:t>
      </w:r>
      <w:r>
        <w:br/>
        <w:t xml:space="preserve">Wir erkennen doch die </w:t>
      </w:r>
      <w:proofErr w:type="spellStart"/>
      <w:r>
        <w:t>sunnde</w:t>
      </w:r>
      <w:proofErr w:type="spellEnd"/>
      <w:r>
        <w:t>.</w:t>
      </w:r>
      <w:r>
        <w:br/>
        <w:t xml:space="preserve">O </w:t>
      </w:r>
      <w:proofErr w:type="spellStart"/>
      <w:r>
        <w:t>herre</w:t>
      </w:r>
      <w:proofErr w:type="spellEnd"/>
      <w:r>
        <w:t xml:space="preserve"> </w:t>
      </w:r>
      <w:proofErr w:type="spellStart"/>
      <w:r>
        <w:t>Got</w:t>
      </w:r>
      <w:proofErr w:type="spellEnd"/>
      <w:r>
        <w:br/>
      </w:r>
      <w:proofErr w:type="spellStart"/>
      <w:r>
        <w:t>nym</w:t>
      </w:r>
      <w:proofErr w:type="spellEnd"/>
      <w:r>
        <w:t xml:space="preserve"> </w:t>
      </w:r>
      <w:proofErr w:type="spellStart"/>
      <w:r>
        <w:t>vns</w:t>
      </w:r>
      <w:proofErr w:type="spellEnd"/>
      <w:r>
        <w:t xml:space="preserve"> an </w:t>
      </w:r>
      <w:proofErr w:type="spellStart"/>
      <w:r>
        <w:t>fur</w:t>
      </w:r>
      <w:proofErr w:type="spellEnd"/>
      <w:r>
        <w:t xml:space="preserve"> </w:t>
      </w:r>
      <w:proofErr w:type="spellStart"/>
      <w:r>
        <w:t>deyne</w:t>
      </w:r>
      <w:proofErr w:type="spellEnd"/>
      <w:r>
        <w:t xml:space="preserve"> </w:t>
      </w:r>
      <w:proofErr w:type="spellStart"/>
      <w:r>
        <w:t>kynde</w:t>
      </w:r>
      <w:proofErr w:type="spellEnd"/>
      <w:r>
        <w:t>.</w:t>
      </w:r>
    </w:p>
    <w:p w14:paraId="01213E47" w14:textId="77777777" w:rsidR="009B1618" w:rsidRDefault="009B1618" w:rsidP="009B1618">
      <w:pPr>
        <w:pStyle w:val="StandardWeb"/>
      </w:pPr>
      <w:r>
        <w:t>Dieweil</w:t>
      </w:r>
      <w:r>
        <w:br/>
        <w:t>du hast</w:t>
      </w:r>
      <w:r>
        <w:br/>
        <w:t xml:space="preserve">so </w:t>
      </w:r>
      <w:proofErr w:type="spellStart"/>
      <w:r>
        <w:t>kurtzer</w:t>
      </w:r>
      <w:proofErr w:type="spellEnd"/>
      <w:r>
        <w:t xml:space="preserve"> </w:t>
      </w:r>
      <w:proofErr w:type="spellStart"/>
      <w:r>
        <w:t>eyl</w:t>
      </w:r>
      <w:proofErr w:type="spellEnd"/>
      <w:r>
        <w:br/>
        <w:t xml:space="preserve">dein </w:t>
      </w:r>
      <w:proofErr w:type="spellStart"/>
      <w:r>
        <w:t>wort</w:t>
      </w:r>
      <w:proofErr w:type="spellEnd"/>
      <w:r>
        <w:t xml:space="preserve"> wider </w:t>
      </w:r>
      <w:proofErr w:type="spellStart"/>
      <w:r>
        <w:t>gesant</w:t>
      </w:r>
      <w:proofErr w:type="spellEnd"/>
      <w:r>
        <w:t xml:space="preserve"> </w:t>
      </w:r>
      <w:proofErr w:type="spellStart"/>
      <w:r>
        <w:t>auff</w:t>
      </w:r>
      <w:proofErr w:type="spellEnd"/>
      <w:r>
        <w:t xml:space="preserve"> erden.</w:t>
      </w:r>
      <w:r>
        <w:br/>
      </w:r>
      <w:proofErr w:type="spellStart"/>
      <w:r>
        <w:t>Vns</w:t>
      </w:r>
      <w:proofErr w:type="spellEnd"/>
      <w:r>
        <w:t xml:space="preserve"> </w:t>
      </w:r>
      <w:proofErr w:type="spellStart"/>
      <w:r>
        <w:t>heyl</w:t>
      </w:r>
      <w:proofErr w:type="spellEnd"/>
      <w:r>
        <w:br/>
        <w:t xml:space="preserve">von </w:t>
      </w:r>
      <w:proofErr w:type="spellStart"/>
      <w:r>
        <w:t>new</w:t>
      </w:r>
      <w:proofErr w:type="spellEnd"/>
      <w:r>
        <w:t xml:space="preserve"> durchs </w:t>
      </w:r>
      <w:proofErr w:type="spellStart"/>
      <w:r>
        <w:t>teufels</w:t>
      </w:r>
      <w:proofErr w:type="spellEnd"/>
      <w:r>
        <w:t xml:space="preserve"> </w:t>
      </w:r>
      <w:proofErr w:type="spellStart"/>
      <w:r>
        <w:t>pfeyl</w:t>
      </w:r>
      <w:proofErr w:type="spellEnd"/>
      <w:r>
        <w:br/>
      </w:r>
      <w:proofErr w:type="spellStart"/>
      <w:r>
        <w:t>ermordt</w:t>
      </w:r>
      <w:proofErr w:type="spellEnd"/>
      <w:r>
        <w:br/>
        <w:t xml:space="preserve">gib das wir frommer </w:t>
      </w:r>
      <w:proofErr w:type="spellStart"/>
      <w:r>
        <w:t>werdenn</w:t>
      </w:r>
      <w:proofErr w:type="spellEnd"/>
      <w:r>
        <w:t>.</w:t>
      </w:r>
      <w:r>
        <w:br/>
        <w:t xml:space="preserve">Es </w:t>
      </w:r>
      <w:proofErr w:type="spellStart"/>
      <w:r>
        <w:t>leyt</w:t>
      </w:r>
      <w:proofErr w:type="spellEnd"/>
      <w:r>
        <w:t xml:space="preserve"> an dir</w:t>
      </w:r>
      <w:r>
        <w:br/>
        <w:t>das kennen wir</w:t>
      </w:r>
      <w:r>
        <w:br/>
        <w:t xml:space="preserve">mit </w:t>
      </w:r>
      <w:proofErr w:type="spellStart"/>
      <w:r>
        <w:t>vns</w:t>
      </w:r>
      <w:proofErr w:type="spellEnd"/>
      <w:r>
        <w:t xml:space="preserve"> ists gar verloren</w:t>
      </w:r>
      <w:r>
        <w:br/>
        <w:t xml:space="preserve">wir stehen </w:t>
      </w:r>
      <w:proofErr w:type="spellStart"/>
      <w:r>
        <w:t>ynn</w:t>
      </w:r>
      <w:proofErr w:type="spellEnd"/>
      <w:r>
        <w:t xml:space="preserve"> </w:t>
      </w:r>
      <w:proofErr w:type="spellStart"/>
      <w:r>
        <w:t>deynem</w:t>
      </w:r>
      <w:proofErr w:type="spellEnd"/>
      <w:r>
        <w:t xml:space="preserve"> </w:t>
      </w:r>
      <w:proofErr w:type="spellStart"/>
      <w:r>
        <w:t>zoren</w:t>
      </w:r>
      <w:proofErr w:type="spellEnd"/>
      <w:r>
        <w:t>.</w:t>
      </w:r>
      <w:r>
        <w:br/>
        <w:t xml:space="preserve">Nicht </w:t>
      </w:r>
      <w:proofErr w:type="spellStart"/>
      <w:r>
        <w:t>sych</w:t>
      </w:r>
      <w:proofErr w:type="spellEnd"/>
      <w:r>
        <w:t xml:space="preserve"> </w:t>
      </w:r>
      <w:proofErr w:type="spellStart"/>
      <w:r>
        <w:t>vns</w:t>
      </w:r>
      <w:proofErr w:type="spellEnd"/>
      <w:r>
        <w:t xml:space="preserve"> an</w:t>
      </w:r>
      <w:r>
        <w:br/>
        <w:t xml:space="preserve">noch </w:t>
      </w:r>
      <w:proofErr w:type="spellStart"/>
      <w:r>
        <w:t>vnser</w:t>
      </w:r>
      <w:proofErr w:type="spellEnd"/>
      <w:r>
        <w:t xml:space="preserve"> </w:t>
      </w:r>
      <w:proofErr w:type="spellStart"/>
      <w:r>
        <w:t>thon</w:t>
      </w:r>
      <w:proofErr w:type="spellEnd"/>
      <w:r>
        <w:br/>
      </w:r>
      <w:proofErr w:type="spellStart"/>
      <w:r>
        <w:t>erken</w:t>
      </w:r>
      <w:proofErr w:type="spellEnd"/>
      <w:r>
        <w:t xml:space="preserve"> dein </w:t>
      </w:r>
      <w:proofErr w:type="spellStart"/>
      <w:r>
        <w:t>wortt</w:t>
      </w:r>
      <w:proofErr w:type="spellEnd"/>
      <w:r>
        <w:br/>
        <w:t xml:space="preserve">der </w:t>
      </w:r>
      <w:proofErr w:type="spellStart"/>
      <w:r>
        <w:t>gnaden</w:t>
      </w:r>
      <w:proofErr w:type="spellEnd"/>
      <w:r>
        <w:t xml:space="preserve"> </w:t>
      </w:r>
      <w:proofErr w:type="spellStart"/>
      <w:r>
        <w:t>hort</w:t>
      </w:r>
      <w:proofErr w:type="spellEnd"/>
      <w:r>
        <w:t>.</w:t>
      </w:r>
      <w:r>
        <w:br/>
      </w:r>
      <w:proofErr w:type="spellStart"/>
      <w:r>
        <w:t>Darumb</w:t>
      </w:r>
      <w:proofErr w:type="spellEnd"/>
      <w:r>
        <w:t xml:space="preserve"> </w:t>
      </w:r>
      <w:proofErr w:type="spellStart"/>
      <w:r>
        <w:t>yst</w:t>
      </w:r>
      <w:proofErr w:type="spellEnd"/>
      <w:r>
        <w:t xml:space="preserve"> es </w:t>
      </w:r>
      <w:proofErr w:type="spellStart"/>
      <w:r>
        <w:t>mensch</w:t>
      </w:r>
      <w:proofErr w:type="spellEnd"/>
      <w:r>
        <w:t xml:space="preserve"> geworden</w:t>
      </w:r>
      <w:r>
        <w:br/>
        <w:t xml:space="preserve">O </w:t>
      </w:r>
      <w:proofErr w:type="spellStart"/>
      <w:r>
        <w:t>herre</w:t>
      </w:r>
      <w:proofErr w:type="spellEnd"/>
      <w:r>
        <w:t xml:space="preserve"> </w:t>
      </w:r>
      <w:proofErr w:type="spellStart"/>
      <w:r>
        <w:t>Got</w:t>
      </w:r>
      <w:proofErr w:type="spellEnd"/>
      <w:r>
        <w:br/>
      </w:r>
      <w:proofErr w:type="spellStart"/>
      <w:r>
        <w:t>fur</w:t>
      </w:r>
      <w:proofErr w:type="spellEnd"/>
      <w:r>
        <w:t xml:space="preserve"> </w:t>
      </w:r>
      <w:proofErr w:type="spellStart"/>
      <w:r>
        <w:t>vns</w:t>
      </w:r>
      <w:proofErr w:type="spellEnd"/>
      <w:r>
        <w:t xml:space="preserve"> laß es seyn gestorben.</w:t>
      </w:r>
    </w:p>
    <w:p w14:paraId="735ED566" w14:textId="77777777" w:rsidR="009B1618" w:rsidRDefault="009B1618" w:rsidP="009B1618">
      <w:pPr>
        <w:pStyle w:val="StandardWeb"/>
      </w:pPr>
      <w:proofErr w:type="spellStart"/>
      <w:r>
        <w:t>Frew</w:t>
      </w:r>
      <w:proofErr w:type="spellEnd"/>
      <w:r>
        <w:t xml:space="preserve"> dich</w:t>
      </w:r>
      <w:r>
        <w:br/>
        <w:t xml:space="preserve">mit grosser </w:t>
      </w:r>
      <w:proofErr w:type="spellStart"/>
      <w:r>
        <w:t>zuuersycht</w:t>
      </w:r>
      <w:proofErr w:type="spellEnd"/>
      <w:r>
        <w:br/>
        <w:t xml:space="preserve">seyn </w:t>
      </w:r>
      <w:proofErr w:type="spellStart"/>
      <w:r>
        <w:t>volck</w:t>
      </w:r>
      <w:proofErr w:type="spellEnd"/>
      <w:r>
        <w:br/>
        <w:t xml:space="preserve">Er </w:t>
      </w:r>
      <w:proofErr w:type="spellStart"/>
      <w:r>
        <w:t>wurd</w:t>
      </w:r>
      <w:proofErr w:type="spellEnd"/>
      <w:r>
        <w:t xml:space="preserve"> dich </w:t>
      </w:r>
      <w:proofErr w:type="spellStart"/>
      <w:r>
        <w:t>nit</w:t>
      </w:r>
      <w:proofErr w:type="spellEnd"/>
      <w:r>
        <w:t xml:space="preserve"> </w:t>
      </w:r>
      <w:proofErr w:type="spellStart"/>
      <w:r>
        <w:t>verschmehen</w:t>
      </w:r>
      <w:proofErr w:type="spellEnd"/>
      <w:r>
        <w:br/>
        <w:t xml:space="preserve">Nur </w:t>
      </w:r>
      <w:proofErr w:type="spellStart"/>
      <w:r>
        <w:t>sych</w:t>
      </w:r>
      <w:proofErr w:type="spellEnd"/>
      <w:r>
        <w:br/>
        <w:t xml:space="preserve">wie du </w:t>
      </w:r>
      <w:proofErr w:type="spellStart"/>
      <w:r>
        <w:t>nit</w:t>
      </w:r>
      <w:proofErr w:type="spellEnd"/>
      <w:r>
        <w:t xml:space="preserve"> gar vernichten </w:t>
      </w:r>
      <w:proofErr w:type="spellStart"/>
      <w:r>
        <w:t>solt</w:t>
      </w:r>
      <w:proofErr w:type="spellEnd"/>
      <w:r>
        <w:br/>
        <w:t xml:space="preserve">den </w:t>
      </w:r>
      <w:proofErr w:type="spellStart"/>
      <w:r>
        <w:t>schatz</w:t>
      </w:r>
      <w:proofErr w:type="spellEnd"/>
      <w:r>
        <w:t xml:space="preserve"> denn er hat </w:t>
      </w:r>
      <w:proofErr w:type="spellStart"/>
      <w:r>
        <w:t>gebenn</w:t>
      </w:r>
      <w:proofErr w:type="spellEnd"/>
      <w:r>
        <w:t>.</w:t>
      </w:r>
      <w:r>
        <w:br/>
        <w:t xml:space="preserve">Es </w:t>
      </w:r>
      <w:proofErr w:type="spellStart"/>
      <w:r>
        <w:t>yst</w:t>
      </w:r>
      <w:proofErr w:type="spellEnd"/>
      <w:r>
        <w:t xml:space="preserve"> seyn </w:t>
      </w:r>
      <w:proofErr w:type="spellStart"/>
      <w:r>
        <w:t>wortt</w:t>
      </w:r>
      <w:proofErr w:type="spellEnd"/>
      <w:r>
        <w:br/>
      </w:r>
      <w:proofErr w:type="spellStart"/>
      <w:r>
        <w:t>darauff</w:t>
      </w:r>
      <w:proofErr w:type="spellEnd"/>
      <w:r>
        <w:t xml:space="preserve"> stehe hart</w:t>
      </w:r>
      <w:r>
        <w:br/>
        <w:t xml:space="preserve">Es mag </w:t>
      </w:r>
      <w:proofErr w:type="spellStart"/>
      <w:r>
        <w:t>vns</w:t>
      </w:r>
      <w:proofErr w:type="spellEnd"/>
      <w:r>
        <w:t xml:space="preserve"> </w:t>
      </w:r>
      <w:proofErr w:type="spellStart"/>
      <w:r>
        <w:t>nit</w:t>
      </w:r>
      <w:proofErr w:type="spellEnd"/>
      <w:r>
        <w:t xml:space="preserve"> </w:t>
      </w:r>
      <w:proofErr w:type="spellStart"/>
      <w:r>
        <w:t>außweichen</w:t>
      </w:r>
      <w:proofErr w:type="spellEnd"/>
      <w:r>
        <w:br/>
        <w:t>sein kraft ist also reiche.</w:t>
      </w:r>
      <w:r>
        <w:br/>
        <w:t>Wem ers beschert</w:t>
      </w:r>
      <w:r>
        <w:br/>
        <w:t xml:space="preserve">da </w:t>
      </w:r>
      <w:proofErr w:type="spellStart"/>
      <w:r>
        <w:t>wurts</w:t>
      </w:r>
      <w:proofErr w:type="spellEnd"/>
      <w:r>
        <w:t xml:space="preserve"> gemehrt</w:t>
      </w:r>
      <w:r>
        <w:br/>
        <w:t xml:space="preserve">Nur </w:t>
      </w:r>
      <w:proofErr w:type="spellStart"/>
      <w:r>
        <w:t>glawb</w:t>
      </w:r>
      <w:proofErr w:type="spellEnd"/>
      <w:r>
        <w:t xml:space="preserve"> daran</w:t>
      </w:r>
      <w:r>
        <w:br/>
        <w:t xml:space="preserve">laß </w:t>
      </w:r>
      <w:proofErr w:type="spellStart"/>
      <w:r>
        <w:t>zweiffel</w:t>
      </w:r>
      <w:proofErr w:type="spellEnd"/>
      <w:r>
        <w:t xml:space="preserve"> </w:t>
      </w:r>
      <w:proofErr w:type="spellStart"/>
      <w:r>
        <w:t>stan</w:t>
      </w:r>
      <w:proofErr w:type="spellEnd"/>
      <w:r>
        <w:t>.</w:t>
      </w:r>
      <w:r>
        <w:br/>
        <w:t xml:space="preserve">Hoff </w:t>
      </w:r>
      <w:proofErr w:type="spellStart"/>
      <w:r>
        <w:t>ynn</w:t>
      </w:r>
      <w:proofErr w:type="spellEnd"/>
      <w:r>
        <w:t xml:space="preserve"> den der </w:t>
      </w:r>
      <w:proofErr w:type="spellStart"/>
      <w:r>
        <w:t>yst</w:t>
      </w:r>
      <w:proofErr w:type="spellEnd"/>
      <w:r>
        <w:t xml:space="preserve"> dort oben</w:t>
      </w:r>
      <w:r>
        <w:br/>
        <w:t xml:space="preserve">O </w:t>
      </w:r>
      <w:proofErr w:type="spellStart"/>
      <w:r>
        <w:t>herre</w:t>
      </w:r>
      <w:proofErr w:type="spellEnd"/>
      <w:r>
        <w:t xml:space="preserve"> Gott</w:t>
      </w:r>
      <w:r>
        <w:br/>
        <w:t xml:space="preserve">von </w:t>
      </w:r>
      <w:proofErr w:type="spellStart"/>
      <w:r>
        <w:t>vns</w:t>
      </w:r>
      <w:proofErr w:type="spellEnd"/>
      <w:r>
        <w:t xml:space="preserve"> sey dir ewig lobe.</w:t>
      </w:r>
    </w:p>
    <w:p w14:paraId="1E55F8C1" w14:textId="5875C73F" w:rsidR="009B1618" w:rsidRDefault="009B1618" w:rsidP="006118C3">
      <w:pPr>
        <w:pStyle w:val="berschrift1"/>
        <w:rPr>
          <w:szCs w:val="36"/>
        </w:rPr>
      </w:pPr>
      <w:r w:rsidRPr="006118C3">
        <w:t xml:space="preserve">In </w:t>
      </w:r>
      <w:proofErr w:type="spellStart"/>
      <w:r w:rsidRPr="006118C3">
        <w:t>got</w:t>
      </w:r>
      <w:proofErr w:type="spellEnd"/>
      <w:r w:rsidRPr="006118C3">
        <w:t xml:space="preserve"> </w:t>
      </w:r>
      <w:proofErr w:type="spellStart"/>
      <w:r w:rsidRPr="006118C3">
        <w:t>gelaub</w:t>
      </w:r>
      <w:proofErr w:type="spellEnd"/>
      <w:r w:rsidRPr="006118C3">
        <w:t xml:space="preserve"> ich das er hat</w:t>
      </w:r>
      <w:r>
        <w:t xml:space="preserve"> </w:t>
      </w:r>
    </w:p>
    <w:p w14:paraId="7C493DA8" w14:textId="77777777" w:rsidR="009B1618" w:rsidRDefault="009B1618" w:rsidP="009B1618">
      <w:pPr>
        <w:pStyle w:val="StandardWeb"/>
      </w:pPr>
      <w:r>
        <w:t xml:space="preserve">In </w:t>
      </w:r>
      <w:proofErr w:type="spellStart"/>
      <w:r>
        <w:t>got</w:t>
      </w:r>
      <w:proofErr w:type="spellEnd"/>
      <w:r>
        <w:br/>
      </w:r>
      <w:proofErr w:type="spellStart"/>
      <w:r>
        <w:t>gelaub</w:t>
      </w:r>
      <w:proofErr w:type="spellEnd"/>
      <w:r>
        <w:t xml:space="preserve"> ich das er hat</w:t>
      </w:r>
      <w:r>
        <w:br/>
      </w:r>
      <w:proofErr w:type="spellStart"/>
      <w:r>
        <w:t>auß</w:t>
      </w:r>
      <w:proofErr w:type="spellEnd"/>
      <w:r>
        <w:t xml:space="preserve"> nicht geschaffen </w:t>
      </w:r>
      <w:proofErr w:type="spellStart"/>
      <w:r>
        <w:t>hyml</w:t>
      </w:r>
      <w:proofErr w:type="spellEnd"/>
      <w:r>
        <w:t xml:space="preserve"> </w:t>
      </w:r>
      <w:proofErr w:type="spellStart"/>
      <w:r>
        <w:t>vnd</w:t>
      </w:r>
      <w:proofErr w:type="spellEnd"/>
      <w:r>
        <w:t xml:space="preserve"> erden.</w:t>
      </w:r>
      <w:r>
        <w:br/>
        <w:t>Kein not</w:t>
      </w:r>
      <w:r>
        <w:br/>
        <w:t xml:space="preserve">mag mir zu fugen </w:t>
      </w:r>
      <w:proofErr w:type="spellStart"/>
      <w:r>
        <w:t>spott</w:t>
      </w:r>
      <w:proofErr w:type="spellEnd"/>
      <w:r>
        <w:br/>
        <w:t xml:space="preserve">er </w:t>
      </w:r>
      <w:proofErr w:type="spellStart"/>
      <w:r>
        <w:t>sycht</w:t>
      </w:r>
      <w:proofErr w:type="spellEnd"/>
      <w:r>
        <w:t xml:space="preserve"> das er mein </w:t>
      </w:r>
      <w:proofErr w:type="spellStart"/>
      <w:r>
        <w:t>bschutzer</w:t>
      </w:r>
      <w:proofErr w:type="spellEnd"/>
      <w:r>
        <w:t xml:space="preserve"> werde.</w:t>
      </w:r>
      <w:r>
        <w:br/>
        <w:t xml:space="preserve">Zu aller </w:t>
      </w:r>
      <w:proofErr w:type="spellStart"/>
      <w:r>
        <w:t>frist</w:t>
      </w:r>
      <w:proofErr w:type="spellEnd"/>
      <w:r>
        <w:br/>
      </w:r>
      <w:proofErr w:type="spellStart"/>
      <w:r>
        <w:t>almechtig</w:t>
      </w:r>
      <w:proofErr w:type="spellEnd"/>
      <w:r>
        <w:t xml:space="preserve"> ist</w:t>
      </w:r>
      <w:r>
        <w:br/>
        <w:t xml:space="preserve">sein </w:t>
      </w:r>
      <w:proofErr w:type="spellStart"/>
      <w:r>
        <w:t>gwalt</w:t>
      </w:r>
      <w:proofErr w:type="spellEnd"/>
      <w:r>
        <w:t xml:space="preserve"> </w:t>
      </w:r>
      <w:proofErr w:type="spellStart"/>
      <w:r>
        <w:t>mus</w:t>
      </w:r>
      <w:proofErr w:type="spellEnd"/>
      <w:r>
        <w:t xml:space="preserve"> man bekennen</w:t>
      </w:r>
      <w:r>
        <w:br/>
        <w:t xml:space="preserve">lest </w:t>
      </w:r>
      <w:proofErr w:type="spellStart"/>
      <w:r>
        <w:t>sych</w:t>
      </w:r>
      <w:proofErr w:type="spellEnd"/>
      <w:r>
        <w:t xml:space="preserve"> </w:t>
      </w:r>
      <w:proofErr w:type="spellStart"/>
      <w:r>
        <w:t>eyn</w:t>
      </w:r>
      <w:proofErr w:type="spellEnd"/>
      <w:r>
        <w:t xml:space="preserve"> </w:t>
      </w:r>
      <w:proofErr w:type="spellStart"/>
      <w:r>
        <w:t>vater</w:t>
      </w:r>
      <w:proofErr w:type="spellEnd"/>
      <w:r>
        <w:t xml:space="preserve"> nennen.</w:t>
      </w:r>
      <w:r>
        <w:br/>
        <w:t>Trotz wer mir thue</w:t>
      </w:r>
      <w:r>
        <w:br/>
        <w:t xml:space="preserve">der ist mein </w:t>
      </w:r>
      <w:proofErr w:type="spellStart"/>
      <w:r>
        <w:t>rwe</w:t>
      </w:r>
      <w:proofErr w:type="spellEnd"/>
      <w:r>
        <w:t>.</w:t>
      </w:r>
      <w:r>
        <w:br/>
        <w:t xml:space="preserve">Todt </w:t>
      </w:r>
      <w:proofErr w:type="spellStart"/>
      <w:r>
        <w:t>sund</w:t>
      </w:r>
      <w:proofErr w:type="spellEnd"/>
      <w:r>
        <w:t xml:space="preserve"> </w:t>
      </w:r>
      <w:proofErr w:type="spellStart"/>
      <w:r>
        <w:t>vnd</w:t>
      </w:r>
      <w:proofErr w:type="spellEnd"/>
      <w:r>
        <w:t xml:space="preserve"> </w:t>
      </w:r>
      <w:proofErr w:type="spellStart"/>
      <w:r>
        <w:t>hel</w:t>
      </w:r>
      <w:proofErr w:type="spellEnd"/>
      <w:r>
        <w:br/>
      </w:r>
      <w:proofErr w:type="spellStart"/>
      <w:r>
        <w:t>keyn</w:t>
      </w:r>
      <w:proofErr w:type="spellEnd"/>
      <w:r>
        <w:t xml:space="preserve"> </w:t>
      </w:r>
      <w:proofErr w:type="spellStart"/>
      <w:r>
        <w:t>vngefel</w:t>
      </w:r>
      <w:proofErr w:type="spellEnd"/>
      <w:r>
        <w:br/>
        <w:t xml:space="preserve">Widder </w:t>
      </w:r>
      <w:proofErr w:type="spellStart"/>
      <w:r>
        <w:t>dysen</w:t>
      </w:r>
      <w:proofErr w:type="spellEnd"/>
      <w:r>
        <w:t xml:space="preserve"> Gott </w:t>
      </w:r>
      <w:proofErr w:type="spellStart"/>
      <w:r>
        <w:t>kan</w:t>
      </w:r>
      <w:proofErr w:type="spellEnd"/>
      <w:r>
        <w:t xml:space="preserve"> </w:t>
      </w:r>
      <w:proofErr w:type="spellStart"/>
      <w:r>
        <w:t>bryngen</w:t>
      </w:r>
      <w:proofErr w:type="spellEnd"/>
      <w:r>
        <w:t>.</w:t>
      </w:r>
      <w:r>
        <w:br/>
        <w:t xml:space="preserve">O </w:t>
      </w:r>
      <w:proofErr w:type="spellStart"/>
      <w:r>
        <w:t>herre</w:t>
      </w:r>
      <w:proofErr w:type="spellEnd"/>
      <w:r>
        <w:t xml:space="preserve"> </w:t>
      </w:r>
      <w:proofErr w:type="spellStart"/>
      <w:r>
        <w:t>Got</w:t>
      </w:r>
      <w:proofErr w:type="spellEnd"/>
      <w:r>
        <w:br/>
        <w:t xml:space="preserve">vor </w:t>
      </w:r>
      <w:proofErr w:type="spellStart"/>
      <w:r>
        <w:t>frewd</w:t>
      </w:r>
      <w:proofErr w:type="spellEnd"/>
      <w:r>
        <w:t xml:space="preserve"> mein </w:t>
      </w:r>
      <w:proofErr w:type="spellStart"/>
      <w:r>
        <w:t>hertz</w:t>
      </w:r>
      <w:proofErr w:type="spellEnd"/>
      <w:r>
        <w:t xml:space="preserve"> muß </w:t>
      </w:r>
      <w:proofErr w:type="spellStart"/>
      <w:r>
        <w:t>auffspryngen</w:t>
      </w:r>
      <w:proofErr w:type="spellEnd"/>
      <w:r>
        <w:t>.</w:t>
      </w:r>
    </w:p>
    <w:p w14:paraId="20CF5D21" w14:textId="77777777" w:rsidR="009B1618" w:rsidRDefault="009B1618" w:rsidP="009B1618">
      <w:pPr>
        <w:pStyle w:val="StandardWeb"/>
      </w:pPr>
      <w:r>
        <w:t>Auch ist</w:t>
      </w:r>
      <w:r>
        <w:br/>
        <w:t xml:space="preserve">mein glaub </w:t>
      </w:r>
      <w:proofErr w:type="spellStart"/>
      <w:r>
        <w:t>yn</w:t>
      </w:r>
      <w:proofErr w:type="spellEnd"/>
      <w:r>
        <w:t xml:space="preserve"> Jesum </w:t>
      </w:r>
      <w:proofErr w:type="spellStart"/>
      <w:r>
        <w:t>christ</w:t>
      </w:r>
      <w:proofErr w:type="spellEnd"/>
      <w:r>
        <w:br/>
        <w:t xml:space="preserve">sein </w:t>
      </w:r>
      <w:proofErr w:type="spellStart"/>
      <w:r>
        <w:t>son</w:t>
      </w:r>
      <w:proofErr w:type="spellEnd"/>
      <w:r>
        <w:br/>
        <w:t xml:space="preserve">vom </w:t>
      </w:r>
      <w:proofErr w:type="spellStart"/>
      <w:r>
        <w:t>heyligen</w:t>
      </w:r>
      <w:proofErr w:type="spellEnd"/>
      <w:r>
        <w:t xml:space="preserve"> geist empfangen.</w:t>
      </w:r>
      <w:r>
        <w:br/>
      </w:r>
      <w:proofErr w:type="spellStart"/>
      <w:r>
        <w:t>Gerust</w:t>
      </w:r>
      <w:proofErr w:type="spellEnd"/>
      <w:r>
        <w:t xml:space="preserve"> </w:t>
      </w:r>
      <w:proofErr w:type="spellStart"/>
      <w:r>
        <w:t>widder</w:t>
      </w:r>
      <w:proofErr w:type="spellEnd"/>
      <w:r>
        <w:t xml:space="preserve"> al </w:t>
      </w:r>
      <w:proofErr w:type="spellStart"/>
      <w:r>
        <w:t>sunden</w:t>
      </w:r>
      <w:proofErr w:type="spellEnd"/>
      <w:r>
        <w:t xml:space="preserve"> </w:t>
      </w:r>
      <w:proofErr w:type="spellStart"/>
      <w:r>
        <w:t>list</w:t>
      </w:r>
      <w:proofErr w:type="spellEnd"/>
      <w:r>
        <w:br/>
      </w:r>
      <w:proofErr w:type="spellStart"/>
      <w:r>
        <w:t>wolt</w:t>
      </w:r>
      <w:proofErr w:type="spellEnd"/>
      <w:r>
        <w:t xml:space="preserve"> </w:t>
      </w:r>
      <w:proofErr w:type="spellStart"/>
      <w:r>
        <w:t>stan</w:t>
      </w:r>
      <w:proofErr w:type="spellEnd"/>
      <w:r>
        <w:br/>
      </w:r>
      <w:proofErr w:type="spellStart"/>
      <w:r>
        <w:t>darumb</w:t>
      </w:r>
      <w:proofErr w:type="spellEnd"/>
      <w:r>
        <w:t xml:space="preserve"> </w:t>
      </w:r>
      <w:proofErr w:type="spellStart"/>
      <w:r>
        <w:t>yst</w:t>
      </w:r>
      <w:proofErr w:type="spellEnd"/>
      <w:r>
        <w:t xml:space="preserve"> er </w:t>
      </w:r>
      <w:proofErr w:type="spellStart"/>
      <w:r>
        <w:t>außgangen</w:t>
      </w:r>
      <w:proofErr w:type="spellEnd"/>
      <w:r>
        <w:t>.</w:t>
      </w:r>
      <w:r>
        <w:br/>
        <w:t xml:space="preserve">Von edler </w:t>
      </w:r>
      <w:proofErr w:type="spellStart"/>
      <w:r>
        <w:t>art</w:t>
      </w:r>
      <w:proofErr w:type="spellEnd"/>
      <w:r>
        <w:br/>
        <w:t xml:space="preserve">der </w:t>
      </w:r>
      <w:proofErr w:type="spellStart"/>
      <w:r>
        <w:t>yungfraw</w:t>
      </w:r>
      <w:proofErr w:type="spellEnd"/>
      <w:r>
        <w:t xml:space="preserve"> </w:t>
      </w:r>
      <w:proofErr w:type="spellStart"/>
      <w:r>
        <w:t>tzart</w:t>
      </w:r>
      <w:proofErr w:type="spellEnd"/>
      <w:r>
        <w:br/>
        <w:t xml:space="preserve">Maria </w:t>
      </w:r>
      <w:proofErr w:type="spellStart"/>
      <w:r>
        <w:t>hatt</w:t>
      </w:r>
      <w:proofErr w:type="spellEnd"/>
      <w:r>
        <w:t xml:space="preserve"> geboren</w:t>
      </w:r>
      <w:r>
        <w:br/>
        <w:t xml:space="preserve">den </w:t>
      </w:r>
      <w:proofErr w:type="spellStart"/>
      <w:r>
        <w:t>son</w:t>
      </w:r>
      <w:proofErr w:type="spellEnd"/>
      <w:r>
        <w:t xml:space="preserve"> </w:t>
      </w:r>
      <w:proofErr w:type="spellStart"/>
      <w:r>
        <w:t>Got</w:t>
      </w:r>
      <w:proofErr w:type="spellEnd"/>
      <w:r>
        <w:t xml:space="preserve"> </w:t>
      </w:r>
      <w:proofErr w:type="spellStart"/>
      <w:r>
        <w:t>ausserkoren</w:t>
      </w:r>
      <w:proofErr w:type="spellEnd"/>
      <w:r>
        <w:br/>
        <w:t xml:space="preserve">das er auch </w:t>
      </w:r>
      <w:proofErr w:type="spellStart"/>
      <w:r>
        <w:t>meyn</w:t>
      </w:r>
      <w:proofErr w:type="spellEnd"/>
      <w:r>
        <w:br/>
      </w:r>
      <w:proofErr w:type="spellStart"/>
      <w:r>
        <w:t>vnnd</w:t>
      </w:r>
      <w:proofErr w:type="spellEnd"/>
      <w:r>
        <w:t xml:space="preserve"> </w:t>
      </w:r>
      <w:proofErr w:type="spellStart"/>
      <w:r>
        <w:t>yedem</w:t>
      </w:r>
      <w:proofErr w:type="spellEnd"/>
      <w:r>
        <w:t xml:space="preserve"> seyn</w:t>
      </w:r>
      <w:r>
        <w:br/>
      </w:r>
      <w:proofErr w:type="spellStart"/>
      <w:r>
        <w:t>empfencknus</w:t>
      </w:r>
      <w:proofErr w:type="spellEnd"/>
      <w:r>
        <w:t xml:space="preserve"> </w:t>
      </w:r>
      <w:proofErr w:type="spellStart"/>
      <w:r>
        <w:t>vnd</w:t>
      </w:r>
      <w:proofErr w:type="spellEnd"/>
      <w:r>
        <w:br/>
      </w:r>
      <w:proofErr w:type="spellStart"/>
      <w:r>
        <w:t>geburt</w:t>
      </w:r>
      <w:proofErr w:type="spellEnd"/>
      <w:r>
        <w:t xml:space="preserve"> macht </w:t>
      </w:r>
      <w:proofErr w:type="spellStart"/>
      <w:r>
        <w:t>gsund</w:t>
      </w:r>
      <w:proofErr w:type="spellEnd"/>
      <w:r>
        <w:t>.</w:t>
      </w:r>
      <w:r>
        <w:br/>
      </w:r>
      <w:proofErr w:type="spellStart"/>
      <w:r>
        <w:t>Solt</w:t>
      </w:r>
      <w:proofErr w:type="spellEnd"/>
      <w:r>
        <w:t xml:space="preserve"> </w:t>
      </w:r>
      <w:proofErr w:type="spellStart"/>
      <w:r>
        <w:t>eyn</w:t>
      </w:r>
      <w:proofErr w:type="spellEnd"/>
      <w:r>
        <w:t xml:space="preserve"> weg zum </w:t>
      </w:r>
      <w:proofErr w:type="spellStart"/>
      <w:r>
        <w:t>vater</w:t>
      </w:r>
      <w:proofErr w:type="spellEnd"/>
      <w:r>
        <w:t xml:space="preserve"> </w:t>
      </w:r>
      <w:proofErr w:type="spellStart"/>
      <w:r>
        <w:t>bawen</w:t>
      </w:r>
      <w:proofErr w:type="spellEnd"/>
      <w:r>
        <w:t>.</w:t>
      </w:r>
      <w:r>
        <w:br/>
        <w:t xml:space="preserve">O </w:t>
      </w:r>
      <w:proofErr w:type="spellStart"/>
      <w:r>
        <w:t>herre</w:t>
      </w:r>
      <w:proofErr w:type="spellEnd"/>
      <w:r>
        <w:t xml:space="preserve"> </w:t>
      </w:r>
      <w:proofErr w:type="spellStart"/>
      <w:r>
        <w:t>got</w:t>
      </w:r>
      <w:proofErr w:type="spellEnd"/>
      <w:r>
        <w:br/>
        <w:t xml:space="preserve">wem </w:t>
      </w:r>
      <w:proofErr w:type="spellStart"/>
      <w:r>
        <w:t>wolt</w:t>
      </w:r>
      <w:proofErr w:type="spellEnd"/>
      <w:r>
        <w:t xml:space="preserve"> vor dir </w:t>
      </w:r>
      <w:proofErr w:type="spellStart"/>
      <w:r>
        <w:t>ymmer</w:t>
      </w:r>
      <w:proofErr w:type="spellEnd"/>
      <w:r>
        <w:t xml:space="preserve"> </w:t>
      </w:r>
      <w:proofErr w:type="spellStart"/>
      <w:r>
        <w:t>grawen</w:t>
      </w:r>
      <w:proofErr w:type="spellEnd"/>
      <w:r>
        <w:t>.</w:t>
      </w:r>
    </w:p>
    <w:p w14:paraId="4E3481A5" w14:textId="77777777" w:rsidR="009B1618" w:rsidRDefault="009B1618" w:rsidP="009B1618">
      <w:pPr>
        <w:pStyle w:val="StandardWeb"/>
      </w:pPr>
      <w:r>
        <w:t>Auch das</w:t>
      </w:r>
      <w:r>
        <w:br/>
        <w:t xml:space="preserve">er </w:t>
      </w:r>
      <w:proofErr w:type="spellStart"/>
      <w:r>
        <w:t>lydt</w:t>
      </w:r>
      <w:proofErr w:type="spellEnd"/>
      <w:r>
        <w:t xml:space="preserve"> dadurch </w:t>
      </w:r>
      <w:proofErr w:type="spellStart"/>
      <w:r>
        <w:t>genaß</w:t>
      </w:r>
      <w:proofErr w:type="spellEnd"/>
      <w:r>
        <w:br/>
        <w:t xml:space="preserve">all </w:t>
      </w:r>
      <w:proofErr w:type="spellStart"/>
      <w:r>
        <w:t>welt</w:t>
      </w:r>
      <w:proofErr w:type="spellEnd"/>
      <w:r>
        <w:br/>
        <w:t xml:space="preserve">am </w:t>
      </w:r>
      <w:proofErr w:type="spellStart"/>
      <w:r>
        <w:t>creutz</w:t>
      </w:r>
      <w:proofErr w:type="spellEnd"/>
      <w:r>
        <w:t xml:space="preserve"> </w:t>
      </w:r>
      <w:proofErr w:type="spellStart"/>
      <w:r>
        <w:t>yst</w:t>
      </w:r>
      <w:proofErr w:type="spellEnd"/>
      <w:r>
        <w:t xml:space="preserve"> willig gestorben.</w:t>
      </w:r>
      <w:r>
        <w:br/>
      </w:r>
      <w:proofErr w:type="spellStart"/>
      <w:r>
        <w:t>Nit</w:t>
      </w:r>
      <w:proofErr w:type="spellEnd"/>
      <w:r>
        <w:t xml:space="preserve"> </w:t>
      </w:r>
      <w:proofErr w:type="spellStart"/>
      <w:r>
        <w:t>baß</w:t>
      </w:r>
      <w:proofErr w:type="spellEnd"/>
      <w:r>
        <w:br/>
      </w:r>
      <w:proofErr w:type="spellStart"/>
      <w:r>
        <w:t>mocht</w:t>
      </w:r>
      <w:proofErr w:type="spellEnd"/>
      <w:r>
        <w:t xml:space="preserve"> werden </w:t>
      </w:r>
      <w:proofErr w:type="spellStart"/>
      <w:r>
        <w:t>todes</w:t>
      </w:r>
      <w:proofErr w:type="spellEnd"/>
      <w:r>
        <w:t xml:space="preserve"> </w:t>
      </w:r>
      <w:proofErr w:type="spellStart"/>
      <w:r>
        <w:t>haß</w:t>
      </w:r>
      <w:proofErr w:type="spellEnd"/>
      <w:r>
        <w:br/>
      </w:r>
      <w:proofErr w:type="spellStart"/>
      <w:r>
        <w:t>abstelt</w:t>
      </w:r>
      <w:proofErr w:type="spellEnd"/>
      <w:r>
        <w:br/>
      </w:r>
      <w:proofErr w:type="spellStart"/>
      <w:r>
        <w:t>wan</w:t>
      </w:r>
      <w:proofErr w:type="spellEnd"/>
      <w:r>
        <w:t xml:space="preserve"> hie ist </w:t>
      </w:r>
      <w:proofErr w:type="spellStart"/>
      <w:r>
        <w:t>gnad</w:t>
      </w:r>
      <w:proofErr w:type="spellEnd"/>
      <w:r>
        <w:t xml:space="preserve"> erworben.</w:t>
      </w:r>
      <w:r>
        <w:br/>
        <w:t>Er ward gelegt</w:t>
      </w:r>
      <w:r>
        <w:br/>
      </w:r>
      <w:proofErr w:type="spellStart"/>
      <w:r>
        <w:t>ym</w:t>
      </w:r>
      <w:proofErr w:type="spellEnd"/>
      <w:r>
        <w:t xml:space="preserve"> grab bedeckt</w:t>
      </w:r>
      <w:r>
        <w:br/>
        <w:t xml:space="preserve">dadurch al </w:t>
      </w:r>
      <w:proofErr w:type="spellStart"/>
      <w:r>
        <w:t>sund</w:t>
      </w:r>
      <w:proofErr w:type="spellEnd"/>
      <w:r>
        <w:t xml:space="preserve"> begraben</w:t>
      </w:r>
      <w:r>
        <w:br/>
        <w:t xml:space="preserve">den nutz den </w:t>
      </w:r>
      <w:proofErr w:type="spellStart"/>
      <w:r>
        <w:t>solt</w:t>
      </w:r>
      <w:proofErr w:type="spellEnd"/>
      <w:r>
        <w:t xml:space="preserve"> ich haben.</w:t>
      </w:r>
      <w:r>
        <w:br/>
        <w:t xml:space="preserve">Sucht </w:t>
      </w:r>
      <w:proofErr w:type="spellStart"/>
      <w:r>
        <w:t>nit</w:t>
      </w:r>
      <w:proofErr w:type="spellEnd"/>
      <w:r>
        <w:t xml:space="preserve"> das seyn</w:t>
      </w:r>
      <w:r>
        <w:br/>
        <w:t xml:space="preserve">sonder das </w:t>
      </w:r>
      <w:proofErr w:type="spellStart"/>
      <w:r>
        <w:t>meyn</w:t>
      </w:r>
      <w:proofErr w:type="spellEnd"/>
      <w:r>
        <w:br/>
        <w:t xml:space="preserve">erkenn sein </w:t>
      </w:r>
      <w:proofErr w:type="spellStart"/>
      <w:r>
        <w:t>gunst</w:t>
      </w:r>
      <w:proofErr w:type="spellEnd"/>
      <w:r>
        <w:br/>
        <w:t xml:space="preserve">das er </w:t>
      </w:r>
      <w:proofErr w:type="spellStart"/>
      <w:r>
        <w:t>vmbsonst</w:t>
      </w:r>
      <w:proofErr w:type="spellEnd"/>
      <w:r>
        <w:t>.</w:t>
      </w:r>
      <w:r>
        <w:br/>
        <w:t xml:space="preserve">Solche </w:t>
      </w:r>
      <w:proofErr w:type="spellStart"/>
      <w:r>
        <w:t>gnad</w:t>
      </w:r>
      <w:proofErr w:type="spellEnd"/>
      <w:r>
        <w:t xml:space="preserve"> </w:t>
      </w:r>
      <w:proofErr w:type="spellStart"/>
      <w:r>
        <w:t>hatt</w:t>
      </w:r>
      <w:proofErr w:type="spellEnd"/>
      <w:r>
        <w:t xml:space="preserve"> wöllen </w:t>
      </w:r>
      <w:proofErr w:type="spellStart"/>
      <w:r>
        <w:t>tzeygen</w:t>
      </w:r>
      <w:proofErr w:type="spellEnd"/>
      <w:r>
        <w:t>.</w:t>
      </w:r>
      <w:r>
        <w:br/>
        <w:t xml:space="preserve">O </w:t>
      </w:r>
      <w:proofErr w:type="spellStart"/>
      <w:r>
        <w:t>herre</w:t>
      </w:r>
      <w:proofErr w:type="spellEnd"/>
      <w:r>
        <w:t xml:space="preserve"> </w:t>
      </w:r>
      <w:proofErr w:type="spellStart"/>
      <w:r>
        <w:t>got</w:t>
      </w:r>
      <w:proofErr w:type="spellEnd"/>
      <w:r>
        <w:br/>
        <w:t xml:space="preserve">nun </w:t>
      </w:r>
      <w:proofErr w:type="spellStart"/>
      <w:r>
        <w:t>byn</w:t>
      </w:r>
      <w:proofErr w:type="spellEnd"/>
      <w:r>
        <w:t xml:space="preserve"> ich </w:t>
      </w:r>
      <w:proofErr w:type="spellStart"/>
      <w:r>
        <w:t>gwyß</w:t>
      </w:r>
      <w:proofErr w:type="spellEnd"/>
      <w:r>
        <w:t xml:space="preserve"> gar dein </w:t>
      </w:r>
      <w:proofErr w:type="spellStart"/>
      <w:r>
        <w:t>eygen</w:t>
      </w:r>
      <w:proofErr w:type="spellEnd"/>
      <w:r>
        <w:t>.</w:t>
      </w:r>
    </w:p>
    <w:p w14:paraId="4F5E7BCB" w14:textId="77777777" w:rsidR="009B1618" w:rsidRDefault="009B1618" w:rsidP="009B1618">
      <w:pPr>
        <w:pStyle w:val="StandardWeb"/>
      </w:pPr>
      <w:r>
        <w:t>Zu hell</w:t>
      </w:r>
      <w:r>
        <w:br/>
      </w:r>
      <w:proofErr w:type="spellStart"/>
      <w:r>
        <w:t>niddergestigen</w:t>
      </w:r>
      <w:proofErr w:type="spellEnd"/>
      <w:r>
        <w:t xml:space="preserve"> schnell</w:t>
      </w:r>
      <w:r>
        <w:br/>
      </w:r>
      <w:proofErr w:type="spellStart"/>
      <w:r>
        <w:t>fur</w:t>
      </w:r>
      <w:proofErr w:type="spellEnd"/>
      <w:r>
        <w:t xml:space="preserve"> mich</w:t>
      </w:r>
      <w:r>
        <w:br/>
        <w:t xml:space="preserve">das ich darein </w:t>
      </w:r>
      <w:proofErr w:type="spellStart"/>
      <w:r>
        <w:t>nit</w:t>
      </w:r>
      <w:proofErr w:type="spellEnd"/>
      <w:r>
        <w:t xml:space="preserve"> </w:t>
      </w:r>
      <w:proofErr w:type="spellStart"/>
      <w:r>
        <w:t>fare</w:t>
      </w:r>
      <w:proofErr w:type="spellEnd"/>
      <w:r>
        <w:t>.</w:t>
      </w:r>
      <w:r>
        <w:br/>
      </w:r>
      <w:proofErr w:type="spellStart"/>
      <w:r>
        <w:t>Ir</w:t>
      </w:r>
      <w:proofErr w:type="spellEnd"/>
      <w:r>
        <w:t xml:space="preserve"> </w:t>
      </w:r>
      <w:proofErr w:type="spellStart"/>
      <w:r>
        <w:t>stel</w:t>
      </w:r>
      <w:proofErr w:type="spellEnd"/>
      <w:r>
        <w:br/>
      </w:r>
      <w:proofErr w:type="spellStart"/>
      <w:r>
        <w:t>zurbrach</w:t>
      </w:r>
      <w:proofErr w:type="spellEnd"/>
      <w:r>
        <w:t xml:space="preserve"> mit starker schwel</w:t>
      </w:r>
      <w:r>
        <w:br/>
        <w:t xml:space="preserve">zu </w:t>
      </w:r>
      <w:proofErr w:type="spellStart"/>
      <w:r>
        <w:t>sych</w:t>
      </w:r>
      <w:proofErr w:type="spellEnd"/>
      <w:r>
        <w:br/>
      </w:r>
      <w:proofErr w:type="spellStart"/>
      <w:r>
        <w:t>nam</w:t>
      </w:r>
      <w:proofErr w:type="spellEnd"/>
      <w:r>
        <w:t xml:space="preserve"> er der </w:t>
      </w:r>
      <w:proofErr w:type="spellStart"/>
      <w:r>
        <w:t>vetter</w:t>
      </w:r>
      <w:proofErr w:type="spellEnd"/>
      <w:r>
        <w:t xml:space="preserve"> schare.</w:t>
      </w:r>
      <w:r>
        <w:br/>
        <w:t xml:space="preserve">Sich zu den </w:t>
      </w:r>
      <w:proofErr w:type="spellStart"/>
      <w:r>
        <w:t>gwalt</w:t>
      </w:r>
      <w:proofErr w:type="spellEnd"/>
      <w:r>
        <w:t xml:space="preserve"> dem schlangen kalt</w:t>
      </w:r>
      <w:r>
        <w:br/>
      </w:r>
      <w:proofErr w:type="spellStart"/>
      <w:r>
        <w:t>hatt</w:t>
      </w:r>
      <w:proofErr w:type="spellEnd"/>
      <w:r>
        <w:t xml:space="preserve"> er mit </w:t>
      </w:r>
      <w:proofErr w:type="spellStart"/>
      <w:r>
        <w:t>gewalt</w:t>
      </w:r>
      <w:proofErr w:type="spellEnd"/>
      <w:r>
        <w:t xml:space="preserve"> </w:t>
      </w:r>
      <w:proofErr w:type="spellStart"/>
      <w:r>
        <w:t>erstöret</w:t>
      </w:r>
      <w:proofErr w:type="spellEnd"/>
      <w:r>
        <w:br/>
      </w:r>
      <w:proofErr w:type="spellStart"/>
      <w:r>
        <w:t>darvmb</w:t>
      </w:r>
      <w:proofErr w:type="spellEnd"/>
      <w:r>
        <w:t xml:space="preserve"> seyn </w:t>
      </w:r>
      <w:proofErr w:type="spellStart"/>
      <w:r>
        <w:t>blut</w:t>
      </w:r>
      <w:proofErr w:type="spellEnd"/>
      <w:r>
        <w:t xml:space="preserve"> </w:t>
      </w:r>
      <w:proofErr w:type="spellStart"/>
      <w:r>
        <w:t>verreret</w:t>
      </w:r>
      <w:proofErr w:type="spellEnd"/>
      <w:r>
        <w:t>.</w:t>
      </w:r>
      <w:r>
        <w:br/>
      </w:r>
      <w:proofErr w:type="spellStart"/>
      <w:r>
        <w:t>Keyn</w:t>
      </w:r>
      <w:proofErr w:type="spellEnd"/>
      <w:r>
        <w:t xml:space="preserve"> </w:t>
      </w:r>
      <w:proofErr w:type="spellStart"/>
      <w:r>
        <w:t>forcht</w:t>
      </w:r>
      <w:proofErr w:type="spellEnd"/>
      <w:r>
        <w:t xml:space="preserve"> </w:t>
      </w:r>
      <w:proofErr w:type="spellStart"/>
      <w:r>
        <w:t>meer</w:t>
      </w:r>
      <w:proofErr w:type="spellEnd"/>
      <w:r>
        <w:t xml:space="preserve"> sey</w:t>
      </w:r>
      <w:r>
        <w:br/>
      </w:r>
      <w:proofErr w:type="spellStart"/>
      <w:r>
        <w:t>vns</w:t>
      </w:r>
      <w:proofErr w:type="spellEnd"/>
      <w:r>
        <w:t xml:space="preserve"> allen bey</w:t>
      </w:r>
      <w:r>
        <w:br/>
        <w:t xml:space="preserve">der </w:t>
      </w:r>
      <w:proofErr w:type="spellStart"/>
      <w:r>
        <w:t>teuffel</w:t>
      </w:r>
      <w:proofErr w:type="spellEnd"/>
      <w:r>
        <w:t xml:space="preserve"> </w:t>
      </w:r>
      <w:proofErr w:type="spellStart"/>
      <w:r>
        <w:t>kan</w:t>
      </w:r>
      <w:proofErr w:type="spellEnd"/>
      <w:r>
        <w:t xml:space="preserve"> </w:t>
      </w:r>
      <w:proofErr w:type="spellStart"/>
      <w:r>
        <w:t>nit</w:t>
      </w:r>
      <w:proofErr w:type="spellEnd"/>
      <w:r>
        <w:t xml:space="preserve"> schaden thun.</w:t>
      </w:r>
      <w:r>
        <w:br/>
        <w:t xml:space="preserve">Wann er </w:t>
      </w:r>
      <w:proofErr w:type="spellStart"/>
      <w:r>
        <w:t>yst</w:t>
      </w:r>
      <w:proofErr w:type="spellEnd"/>
      <w:r>
        <w:t xml:space="preserve"> ewig gefangen</w:t>
      </w:r>
      <w:r>
        <w:br/>
        <w:t xml:space="preserve">O </w:t>
      </w:r>
      <w:proofErr w:type="spellStart"/>
      <w:r>
        <w:t>herre</w:t>
      </w:r>
      <w:proofErr w:type="spellEnd"/>
      <w:r>
        <w:t xml:space="preserve"> Gott</w:t>
      </w:r>
      <w:r>
        <w:br/>
        <w:t xml:space="preserve">wem </w:t>
      </w:r>
      <w:proofErr w:type="spellStart"/>
      <w:r>
        <w:t>wolt</w:t>
      </w:r>
      <w:proofErr w:type="spellEnd"/>
      <w:r>
        <w:t xml:space="preserve"> nach dir </w:t>
      </w:r>
      <w:proofErr w:type="spellStart"/>
      <w:r>
        <w:t>nit</w:t>
      </w:r>
      <w:proofErr w:type="spellEnd"/>
      <w:r>
        <w:t xml:space="preserve"> belangen.</w:t>
      </w:r>
    </w:p>
    <w:p w14:paraId="76C00750" w14:textId="77777777" w:rsidR="009B1618" w:rsidRDefault="009B1618" w:rsidP="009B1618">
      <w:pPr>
        <w:pStyle w:val="StandardWeb"/>
      </w:pPr>
      <w:proofErr w:type="spellStart"/>
      <w:r>
        <w:t>Wiewoll</w:t>
      </w:r>
      <w:proofErr w:type="spellEnd"/>
      <w:r>
        <w:t xml:space="preserve"> der todt </w:t>
      </w:r>
      <w:proofErr w:type="spellStart"/>
      <w:r>
        <w:t>hett</w:t>
      </w:r>
      <w:proofErr w:type="spellEnd"/>
      <w:r>
        <w:t xml:space="preserve"> </w:t>
      </w:r>
      <w:proofErr w:type="spellStart"/>
      <w:r>
        <w:t>yhn</w:t>
      </w:r>
      <w:proofErr w:type="spellEnd"/>
      <w:r>
        <w:t xml:space="preserve"> </w:t>
      </w:r>
      <w:proofErr w:type="spellStart"/>
      <w:r>
        <w:t>eynmall</w:t>
      </w:r>
      <w:proofErr w:type="spellEnd"/>
      <w:r>
        <w:br/>
        <w:t>verschlickt</w:t>
      </w:r>
      <w:r>
        <w:br/>
        <w:t xml:space="preserve">noch kund er </w:t>
      </w:r>
      <w:proofErr w:type="spellStart"/>
      <w:r>
        <w:t>yn</w:t>
      </w:r>
      <w:proofErr w:type="spellEnd"/>
      <w:r>
        <w:t xml:space="preserve"> </w:t>
      </w:r>
      <w:proofErr w:type="spellStart"/>
      <w:r>
        <w:t>nit</w:t>
      </w:r>
      <w:proofErr w:type="spellEnd"/>
      <w:r>
        <w:t xml:space="preserve"> halten.</w:t>
      </w:r>
      <w:r>
        <w:br/>
      </w:r>
      <w:proofErr w:type="spellStart"/>
      <w:r>
        <w:t>Gwalts</w:t>
      </w:r>
      <w:proofErr w:type="spellEnd"/>
      <w:r>
        <w:t xml:space="preserve"> </w:t>
      </w:r>
      <w:proofErr w:type="spellStart"/>
      <w:r>
        <w:t>vol</w:t>
      </w:r>
      <w:proofErr w:type="spellEnd"/>
      <w:r>
        <w:t xml:space="preserve"> am dritten tag nun soll</w:t>
      </w:r>
      <w:r>
        <w:br/>
        <w:t>erquickt</w:t>
      </w:r>
      <w:r>
        <w:br/>
      </w:r>
      <w:proofErr w:type="spellStart"/>
      <w:r>
        <w:t>ynn</w:t>
      </w:r>
      <w:proofErr w:type="spellEnd"/>
      <w:r>
        <w:t xml:space="preserve"> seyn </w:t>
      </w:r>
      <w:proofErr w:type="spellStart"/>
      <w:r>
        <w:t>erclerte</w:t>
      </w:r>
      <w:proofErr w:type="spellEnd"/>
      <w:r>
        <w:t xml:space="preserve"> </w:t>
      </w:r>
      <w:proofErr w:type="spellStart"/>
      <w:r>
        <w:t>gstalte</w:t>
      </w:r>
      <w:proofErr w:type="spellEnd"/>
      <w:r>
        <w:t>.</w:t>
      </w:r>
      <w:r>
        <w:br/>
        <w:t xml:space="preserve">Ein </w:t>
      </w:r>
      <w:proofErr w:type="spellStart"/>
      <w:r>
        <w:t>könig</w:t>
      </w:r>
      <w:proofErr w:type="spellEnd"/>
      <w:r>
        <w:t xml:space="preserve"> fron</w:t>
      </w:r>
      <w:r>
        <w:br/>
      </w:r>
      <w:proofErr w:type="spellStart"/>
      <w:r>
        <w:t>yn</w:t>
      </w:r>
      <w:proofErr w:type="spellEnd"/>
      <w:r>
        <w:t xml:space="preserve"> </w:t>
      </w:r>
      <w:proofErr w:type="spellStart"/>
      <w:r>
        <w:t>seynen</w:t>
      </w:r>
      <w:proofErr w:type="spellEnd"/>
      <w:r>
        <w:t xml:space="preserve"> thron</w:t>
      </w:r>
      <w:r>
        <w:br/>
      </w:r>
      <w:proofErr w:type="spellStart"/>
      <w:r>
        <w:t>ym</w:t>
      </w:r>
      <w:proofErr w:type="spellEnd"/>
      <w:r>
        <w:t xml:space="preserve"> geist sein </w:t>
      </w:r>
      <w:proofErr w:type="spellStart"/>
      <w:r>
        <w:t>volck</w:t>
      </w:r>
      <w:proofErr w:type="spellEnd"/>
      <w:r>
        <w:t xml:space="preserve"> </w:t>
      </w:r>
      <w:proofErr w:type="spellStart"/>
      <w:r>
        <w:t>regiren</w:t>
      </w:r>
      <w:proofErr w:type="spellEnd"/>
      <w:r>
        <w:br/>
        <w:t xml:space="preserve">das soll mein </w:t>
      </w:r>
      <w:proofErr w:type="spellStart"/>
      <w:r>
        <w:t>glawb</w:t>
      </w:r>
      <w:proofErr w:type="spellEnd"/>
      <w:r>
        <w:t xml:space="preserve"> </w:t>
      </w:r>
      <w:proofErr w:type="spellStart"/>
      <w:r>
        <w:t>beruren</w:t>
      </w:r>
      <w:proofErr w:type="spellEnd"/>
      <w:r>
        <w:t>.</w:t>
      </w:r>
      <w:r>
        <w:br/>
      </w:r>
      <w:proofErr w:type="spellStart"/>
      <w:r>
        <w:t>Vnd</w:t>
      </w:r>
      <w:proofErr w:type="spellEnd"/>
      <w:r>
        <w:t xml:space="preserve"> hangen dran</w:t>
      </w:r>
      <w:r>
        <w:br/>
        <w:t xml:space="preserve">on </w:t>
      </w:r>
      <w:proofErr w:type="spellStart"/>
      <w:r>
        <w:t>abelan</w:t>
      </w:r>
      <w:proofErr w:type="spellEnd"/>
      <w:r>
        <w:br/>
        <w:t xml:space="preserve">es ist mein </w:t>
      </w:r>
      <w:proofErr w:type="spellStart"/>
      <w:r>
        <w:t>trost</w:t>
      </w:r>
      <w:proofErr w:type="spellEnd"/>
      <w:r>
        <w:br/>
        <w:t xml:space="preserve">mein </w:t>
      </w:r>
      <w:proofErr w:type="spellStart"/>
      <w:r>
        <w:t>heyl</w:t>
      </w:r>
      <w:proofErr w:type="spellEnd"/>
      <w:r>
        <w:t xml:space="preserve"> es kost.</w:t>
      </w:r>
      <w:r>
        <w:br/>
        <w:t xml:space="preserve">Mit </w:t>
      </w:r>
      <w:proofErr w:type="spellStart"/>
      <w:r>
        <w:t>yhm</w:t>
      </w:r>
      <w:proofErr w:type="spellEnd"/>
      <w:r>
        <w:t xml:space="preserve"> </w:t>
      </w:r>
      <w:proofErr w:type="spellStart"/>
      <w:r>
        <w:t>byn</w:t>
      </w:r>
      <w:proofErr w:type="spellEnd"/>
      <w:r>
        <w:t xml:space="preserve"> ich </w:t>
      </w:r>
      <w:proofErr w:type="spellStart"/>
      <w:r>
        <w:t>aufferstanden</w:t>
      </w:r>
      <w:proofErr w:type="spellEnd"/>
      <w:r>
        <w:t>.</w:t>
      </w:r>
      <w:r>
        <w:br/>
        <w:t xml:space="preserve">O </w:t>
      </w:r>
      <w:proofErr w:type="spellStart"/>
      <w:r>
        <w:t>herre</w:t>
      </w:r>
      <w:proofErr w:type="spellEnd"/>
      <w:r>
        <w:t xml:space="preserve"> Gott</w:t>
      </w:r>
      <w:r>
        <w:br/>
      </w:r>
      <w:proofErr w:type="spellStart"/>
      <w:r>
        <w:t>behut</w:t>
      </w:r>
      <w:proofErr w:type="spellEnd"/>
      <w:r>
        <w:t xml:space="preserve"> mich von </w:t>
      </w:r>
      <w:proofErr w:type="spellStart"/>
      <w:r>
        <w:t>todes</w:t>
      </w:r>
      <w:proofErr w:type="spellEnd"/>
      <w:r>
        <w:t xml:space="preserve"> banden.</w:t>
      </w:r>
    </w:p>
    <w:p w14:paraId="3FE58FD5" w14:textId="77777777" w:rsidR="009B1618" w:rsidRDefault="009B1618" w:rsidP="009B1618">
      <w:pPr>
        <w:pStyle w:val="StandardWeb"/>
      </w:pPr>
      <w:proofErr w:type="spellStart"/>
      <w:r>
        <w:t>Aufffur</w:t>
      </w:r>
      <w:proofErr w:type="spellEnd"/>
      <w:r>
        <w:br/>
        <w:t xml:space="preserve">nach </w:t>
      </w:r>
      <w:proofErr w:type="spellStart"/>
      <w:r>
        <w:t>warem</w:t>
      </w:r>
      <w:proofErr w:type="spellEnd"/>
      <w:r>
        <w:t xml:space="preserve"> </w:t>
      </w:r>
      <w:proofErr w:type="spellStart"/>
      <w:r>
        <w:t>gottis</w:t>
      </w:r>
      <w:proofErr w:type="spellEnd"/>
      <w:r>
        <w:t xml:space="preserve"> schwur</w:t>
      </w:r>
      <w:r>
        <w:br/>
        <w:t xml:space="preserve">von </w:t>
      </w:r>
      <w:proofErr w:type="spellStart"/>
      <w:r>
        <w:t>hyn</w:t>
      </w:r>
      <w:proofErr w:type="spellEnd"/>
      <w:r>
        <w:t xml:space="preserve"> gen </w:t>
      </w:r>
      <w:proofErr w:type="spellStart"/>
      <w:r>
        <w:t>hymml</w:t>
      </w:r>
      <w:proofErr w:type="spellEnd"/>
      <w:r>
        <w:t xml:space="preserve"> an </w:t>
      </w:r>
      <w:proofErr w:type="spellStart"/>
      <w:r>
        <w:t>vatters</w:t>
      </w:r>
      <w:proofErr w:type="spellEnd"/>
      <w:r>
        <w:t xml:space="preserve"> </w:t>
      </w:r>
      <w:proofErr w:type="spellStart"/>
      <w:r>
        <w:t>seitten</w:t>
      </w:r>
      <w:proofErr w:type="spellEnd"/>
      <w:r>
        <w:t>.</w:t>
      </w:r>
      <w:r>
        <w:br/>
        <w:t xml:space="preserve">Sitzt zur gerechten </w:t>
      </w:r>
      <w:proofErr w:type="spellStart"/>
      <w:r>
        <w:t>yn</w:t>
      </w:r>
      <w:proofErr w:type="spellEnd"/>
      <w:r>
        <w:t xml:space="preserve"> der kur</w:t>
      </w:r>
      <w:r>
        <w:br/>
      </w:r>
      <w:proofErr w:type="spellStart"/>
      <w:r>
        <w:t>vernymm</w:t>
      </w:r>
      <w:proofErr w:type="spellEnd"/>
      <w:r>
        <w:t xml:space="preserve"> ein Kunig </w:t>
      </w:r>
      <w:proofErr w:type="spellStart"/>
      <w:r>
        <w:t>yn</w:t>
      </w:r>
      <w:proofErr w:type="spellEnd"/>
      <w:r>
        <w:t xml:space="preserve"> ewig </w:t>
      </w:r>
      <w:proofErr w:type="spellStart"/>
      <w:r>
        <w:t>zeite</w:t>
      </w:r>
      <w:proofErr w:type="spellEnd"/>
      <w:r>
        <w:t>.</w:t>
      </w:r>
      <w:r>
        <w:br/>
        <w:t xml:space="preserve">Er stehet </w:t>
      </w:r>
      <w:proofErr w:type="spellStart"/>
      <w:r>
        <w:t>fur</w:t>
      </w:r>
      <w:proofErr w:type="spellEnd"/>
      <w:r>
        <w:t xml:space="preserve"> mich</w:t>
      </w:r>
      <w:r>
        <w:br/>
      </w:r>
      <w:proofErr w:type="spellStart"/>
      <w:r>
        <w:t>dasselb</w:t>
      </w:r>
      <w:proofErr w:type="spellEnd"/>
      <w:r>
        <w:t xml:space="preserve"> glaub ich</w:t>
      </w:r>
      <w:r>
        <w:br/>
      </w:r>
      <w:proofErr w:type="spellStart"/>
      <w:r>
        <w:t>sol</w:t>
      </w:r>
      <w:proofErr w:type="spellEnd"/>
      <w:r>
        <w:t xml:space="preserve"> </w:t>
      </w:r>
      <w:proofErr w:type="spellStart"/>
      <w:r>
        <w:t>niemant</w:t>
      </w:r>
      <w:proofErr w:type="spellEnd"/>
      <w:r>
        <w:t xml:space="preserve"> anders suchen</w:t>
      </w:r>
      <w:r>
        <w:br/>
        <w:t xml:space="preserve">das mich </w:t>
      </w:r>
      <w:proofErr w:type="spellStart"/>
      <w:r>
        <w:t>nit</w:t>
      </w:r>
      <w:proofErr w:type="spellEnd"/>
      <w:r>
        <w:t xml:space="preserve"> </w:t>
      </w:r>
      <w:proofErr w:type="spellStart"/>
      <w:r>
        <w:t>treff</w:t>
      </w:r>
      <w:proofErr w:type="spellEnd"/>
      <w:r>
        <w:t xml:space="preserve"> der fluchen.</w:t>
      </w:r>
      <w:r>
        <w:br/>
        <w:t xml:space="preserve">Wer suchet </w:t>
      </w:r>
      <w:proofErr w:type="spellStart"/>
      <w:r>
        <w:t>rad</w:t>
      </w:r>
      <w:proofErr w:type="spellEnd"/>
      <w:r>
        <w:br/>
      </w:r>
      <w:proofErr w:type="spellStart"/>
      <w:r>
        <w:t>yn</w:t>
      </w:r>
      <w:proofErr w:type="spellEnd"/>
      <w:r>
        <w:t xml:space="preserve"> </w:t>
      </w:r>
      <w:proofErr w:type="spellStart"/>
      <w:r>
        <w:t>seyner</w:t>
      </w:r>
      <w:proofErr w:type="spellEnd"/>
      <w:r>
        <w:t xml:space="preserve"> </w:t>
      </w:r>
      <w:proofErr w:type="spellStart"/>
      <w:r>
        <w:t>nott</w:t>
      </w:r>
      <w:proofErr w:type="spellEnd"/>
      <w:r>
        <w:br/>
        <w:t xml:space="preserve">dann nur </w:t>
      </w:r>
      <w:proofErr w:type="spellStart"/>
      <w:r>
        <w:t>alleyn</w:t>
      </w:r>
      <w:proofErr w:type="spellEnd"/>
      <w:r>
        <w:br/>
      </w:r>
      <w:proofErr w:type="spellStart"/>
      <w:r>
        <w:t>vonn</w:t>
      </w:r>
      <w:proofErr w:type="spellEnd"/>
      <w:r>
        <w:t xml:space="preserve"> Gott muß seyn.</w:t>
      </w:r>
      <w:r>
        <w:br/>
      </w:r>
      <w:proofErr w:type="spellStart"/>
      <w:r>
        <w:t>Ewigklich</w:t>
      </w:r>
      <w:proofErr w:type="spellEnd"/>
      <w:r>
        <w:t xml:space="preserve"> </w:t>
      </w:r>
      <w:proofErr w:type="spellStart"/>
      <w:r>
        <w:t>ynn</w:t>
      </w:r>
      <w:proofErr w:type="spellEnd"/>
      <w:r>
        <w:t xml:space="preserve"> </w:t>
      </w:r>
      <w:proofErr w:type="spellStart"/>
      <w:r>
        <w:t>seynem</w:t>
      </w:r>
      <w:proofErr w:type="spellEnd"/>
      <w:r>
        <w:t xml:space="preserve"> </w:t>
      </w:r>
      <w:proofErr w:type="spellStart"/>
      <w:r>
        <w:t>tzoren</w:t>
      </w:r>
      <w:proofErr w:type="spellEnd"/>
      <w:r>
        <w:t>.</w:t>
      </w:r>
      <w:r>
        <w:br/>
        <w:t xml:space="preserve">O </w:t>
      </w:r>
      <w:proofErr w:type="spellStart"/>
      <w:r>
        <w:t>herre</w:t>
      </w:r>
      <w:proofErr w:type="spellEnd"/>
      <w:r>
        <w:t xml:space="preserve"> Gott</w:t>
      </w:r>
      <w:r>
        <w:br/>
        <w:t xml:space="preserve">wem der </w:t>
      </w:r>
      <w:proofErr w:type="spellStart"/>
      <w:r>
        <w:t>nit</w:t>
      </w:r>
      <w:proofErr w:type="spellEnd"/>
      <w:r>
        <w:t xml:space="preserve"> </w:t>
      </w:r>
      <w:proofErr w:type="spellStart"/>
      <w:r>
        <w:t>hylfft</w:t>
      </w:r>
      <w:proofErr w:type="spellEnd"/>
      <w:r>
        <w:t xml:space="preserve"> </w:t>
      </w:r>
      <w:proofErr w:type="spellStart"/>
      <w:r>
        <w:t>yst</w:t>
      </w:r>
      <w:proofErr w:type="spellEnd"/>
      <w:r>
        <w:t xml:space="preserve"> verloren.</w:t>
      </w:r>
    </w:p>
    <w:p w14:paraId="64CBBD50" w14:textId="77777777" w:rsidR="009B1618" w:rsidRDefault="009B1618" w:rsidP="009B1618">
      <w:pPr>
        <w:pStyle w:val="StandardWeb"/>
      </w:pPr>
      <w:r>
        <w:t xml:space="preserve">Von </w:t>
      </w:r>
      <w:proofErr w:type="spellStart"/>
      <w:r>
        <w:t>dan</w:t>
      </w:r>
      <w:proofErr w:type="spellEnd"/>
      <w:r>
        <w:br/>
        <w:t xml:space="preserve">als ich </w:t>
      </w:r>
      <w:proofErr w:type="spellStart"/>
      <w:r>
        <w:t>nit</w:t>
      </w:r>
      <w:proofErr w:type="spellEnd"/>
      <w:r>
        <w:t xml:space="preserve"> </w:t>
      </w:r>
      <w:proofErr w:type="spellStart"/>
      <w:r>
        <w:t>zweyffel</w:t>
      </w:r>
      <w:proofErr w:type="spellEnd"/>
      <w:r>
        <w:t xml:space="preserve"> </w:t>
      </w:r>
      <w:proofErr w:type="spellStart"/>
      <w:r>
        <w:t>hann</w:t>
      </w:r>
      <w:proofErr w:type="spellEnd"/>
      <w:r>
        <w:br/>
        <w:t xml:space="preserve">er </w:t>
      </w:r>
      <w:proofErr w:type="spellStart"/>
      <w:r>
        <w:t>wurdt</w:t>
      </w:r>
      <w:proofErr w:type="spellEnd"/>
      <w:r>
        <w:br/>
        <w:t xml:space="preserve">am </w:t>
      </w:r>
      <w:proofErr w:type="spellStart"/>
      <w:r>
        <w:t>ynngsten</w:t>
      </w:r>
      <w:proofErr w:type="spellEnd"/>
      <w:r>
        <w:t xml:space="preserve"> tag herkommen.</w:t>
      </w:r>
      <w:r>
        <w:br/>
        <w:t xml:space="preserve">Muß </w:t>
      </w:r>
      <w:proofErr w:type="spellStart"/>
      <w:r>
        <w:t>stan</w:t>
      </w:r>
      <w:proofErr w:type="spellEnd"/>
      <w:r>
        <w:br/>
        <w:t xml:space="preserve">vor </w:t>
      </w:r>
      <w:proofErr w:type="spellStart"/>
      <w:r>
        <w:t>yhn</w:t>
      </w:r>
      <w:proofErr w:type="spellEnd"/>
      <w:r>
        <w:t xml:space="preserve"> mit </w:t>
      </w:r>
      <w:proofErr w:type="spellStart"/>
      <w:r>
        <w:t>seynem</w:t>
      </w:r>
      <w:proofErr w:type="spellEnd"/>
      <w:r>
        <w:t xml:space="preserve"> </w:t>
      </w:r>
      <w:proofErr w:type="spellStart"/>
      <w:r>
        <w:t>thon</w:t>
      </w:r>
      <w:proofErr w:type="spellEnd"/>
      <w:r>
        <w:br/>
      </w:r>
      <w:proofErr w:type="spellStart"/>
      <w:r>
        <w:t>herfur</w:t>
      </w:r>
      <w:proofErr w:type="spellEnd"/>
      <w:r>
        <w:t xml:space="preserve"> der </w:t>
      </w:r>
      <w:proofErr w:type="spellStart"/>
      <w:r>
        <w:t>böß</w:t>
      </w:r>
      <w:proofErr w:type="spellEnd"/>
      <w:r>
        <w:t xml:space="preserve"> </w:t>
      </w:r>
      <w:proofErr w:type="spellStart"/>
      <w:r>
        <w:t>vnd</w:t>
      </w:r>
      <w:proofErr w:type="spellEnd"/>
      <w:r>
        <w:t xml:space="preserve"> auch der fromme.</w:t>
      </w:r>
      <w:r>
        <w:br/>
        <w:t>Todt lebendig</w:t>
      </w:r>
      <w:r>
        <w:br/>
      </w:r>
      <w:proofErr w:type="spellStart"/>
      <w:r>
        <w:t>ym</w:t>
      </w:r>
      <w:proofErr w:type="spellEnd"/>
      <w:r>
        <w:t xml:space="preserve"> </w:t>
      </w:r>
      <w:proofErr w:type="spellStart"/>
      <w:r>
        <w:t>augenblick</w:t>
      </w:r>
      <w:proofErr w:type="spellEnd"/>
      <w:r>
        <w:br/>
        <w:t xml:space="preserve">er </w:t>
      </w:r>
      <w:proofErr w:type="spellStart"/>
      <w:r>
        <w:t>wurdt</w:t>
      </w:r>
      <w:proofErr w:type="spellEnd"/>
      <w:r>
        <w:t xml:space="preserve"> </w:t>
      </w:r>
      <w:proofErr w:type="spellStart"/>
      <w:r>
        <w:t>vns</w:t>
      </w:r>
      <w:proofErr w:type="spellEnd"/>
      <w:r>
        <w:t xml:space="preserve"> alle richten</w:t>
      </w:r>
      <w:r>
        <w:br/>
        <w:t xml:space="preserve">da </w:t>
      </w:r>
      <w:proofErr w:type="spellStart"/>
      <w:r>
        <w:t>hilfft</w:t>
      </w:r>
      <w:proofErr w:type="spellEnd"/>
      <w:r>
        <w:t xml:space="preserve"> </w:t>
      </w:r>
      <w:proofErr w:type="spellStart"/>
      <w:r>
        <w:t>nit</w:t>
      </w:r>
      <w:proofErr w:type="spellEnd"/>
      <w:r>
        <w:t xml:space="preserve"> </w:t>
      </w:r>
      <w:proofErr w:type="spellStart"/>
      <w:r>
        <w:t>außred</w:t>
      </w:r>
      <w:proofErr w:type="spellEnd"/>
      <w:r>
        <w:t xml:space="preserve"> dichten.</w:t>
      </w:r>
      <w:r>
        <w:br/>
      </w:r>
      <w:proofErr w:type="spellStart"/>
      <w:r>
        <w:t>Kompt</w:t>
      </w:r>
      <w:proofErr w:type="spellEnd"/>
      <w:r>
        <w:t xml:space="preserve"> her zu mir</w:t>
      </w:r>
      <w:r>
        <w:br/>
      </w:r>
      <w:proofErr w:type="spellStart"/>
      <w:r>
        <w:t>erwelten</w:t>
      </w:r>
      <w:proofErr w:type="spellEnd"/>
      <w:r>
        <w:t xml:space="preserve"> </w:t>
      </w:r>
      <w:proofErr w:type="spellStart"/>
      <w:r>
        <w:t>yr</w:t>
      </w:r>
      <w:proofErr w:type="spellEnd"/>
      <w:r>
        <w:br/>
      </w:r>
      <w:proofErr w:type="spellStart"/>
      <w:r>
        <w:t>ghet</w:t>
      </w:r>
      <w:proofErr w:type="spellEnd"/>
      <w:r>
        <w:t xml:space="preserve"> </w:t>
      </w:r>
      <w:proofErr w:type="spellStart"/>
      <w:r>
        <w:t>weyt</w:t>
      </w:r>
      <w:proofErr w:type="spellEnd"/>
      <w:r>
        <w:t xml:space="preserve"> </w:t>
      </w:r>
      <w:proofErr w:type="spellStart"/>
      <w:r>
        <w:t>dorthyn</w:t>
      </w:r>
      <w:proofErr w:type="spellEnd"/>
      <w:r>
        <w:br/>
        <w:t xml:space="preserve">den ich feind </w:t>
      </w:r>
      <w:proofErr w:type="spellStart"/>
      <w:r>
        <w:t>byn</w:t>
      </w:r>
      <w:proofErr w:type="spellEnd"/>
      <w:r>
        <w:t>.</w:t>
      </w:r>
      <w:r>
        <w:br/>
        <w:t xml:space="preserve">Also </w:t>
      </w:r>
      <w:proofErr w:type="spellStart"/>
      <w:r>
        <w:t>wurdt</w:t>
      </w:r>
      <w:proofErr w:type="spellEnd"/>
      <w:r>
        <w:t xml:space="preserve"> er </w:t>
      </w:r>
      <w:proofErr w:type="spellStart"/>
      <w:r>
        <w:t>vrteyll</w:t>
      </w:r>
      <w:proofErr w:type="spellEnd"/>
      <w:r>
        <w:t xml:space="preserve"> </w:t>
      </w:r>
      <w:proofErr w:type="spellStart"/>
      <w:r>
        <w:t>felen</w:t>
      </w:r>
      <w:proofErr w:type="spellEnd"/>
      <w:r>
        <w:br/>
        <w:t xml:space="preserve">O </w:t>
      </w:r>
      <w:proofErr w:type="spellStart"/>
      <w:r>
        <w:t>herre</w:t>
      </w:r>
      <w:proofErr w:type="spellEnd"/>
      <w:r>
        <w:t xml:space="preserve"> Gott</w:t>
      </w:r>
      <w:r>
        <w:br/>
        <w:t xml:space="preserve">erbarm dich vor </w:t>
      </w:r>
      <w:proofErr w:type="spellStart"/>
      <w:r>
        <w:t>dysem</w:t>
      </w:r>
      <w:proofErr w:type="spellEnd"/>
      <w:r>
        <w:t xml:space="preserve"> stellen.</w:t>
      </w:r>
    </w:p>
    <w:p w14:paraId="772A8538" w14:textId="77777777" w:rsidR="009B1618" w:rsidRDefault="009B1618" w:rsidP="009B1618">
      <w:pPr>
        <w:pStyle w:val="StandardWeb"/>
      </w:pPr>
      <w:r>
        <w:t xml:space="preserve">Glauben muß </w:t>
      </w:r>
      <w:proofErr w:type="spellStart"/>
      <w:r>
        <w:t>ych</w:t>
      </w:r>
      <w:proofErr w:type="spellEnd"/>
      <w:r>
        <w:t xml:space="preserve"> </w:t>
      </w:r>
      <w:proofErr w:type="spellStart"/>
      <w:r>
        <w:t>yn</w:t>
      </w:r>
      <w:proofErr w:type="spellEnd"/>
      <w:r>
        <w:t xml:space="preserve"> </w:t>
      </w:r>
      <w:proofErr w:type="spellStart"/>
      <w:r>
        <w:t>heyligen</w:t>
      </w:r>
      <w:proofErr w:type="spellEnd"/>
      <w:r>
        <w:br/>
      </w:r>
      <w:proofErr w:type="spellStart"/>
      <w:r>
        <w:t>geyst</w:t>
      </w:r>
      <w:proofErr w:type="spellEnd"/>
      <w:r>
        <w:t xml:space="preserve"> </w:t>
      </w:r>
      <w:proofErr w:type="spellStart"/>
      <w:r>
        <w:t>got</w:t>
      </w:r>
      <w:proofErr w:type="spellEnd"/>
      <w:r>
        <w:br/>
        <w:t xml:space="preserve">dem </w:t>
      </w:r>
      <w:proofErr w:type="spellStart"/>
      <w:r>
        <w:t>vatter</w:t>
      </w:r>
      <w:proofErr w:type="spellEnd"/>
      <w:r>
        <w:t xml:space="preserve"> gleich </w:t>
      </w:r>
      <w:proofErr w:type="spellStart"/>
      <w:r>
        <w:t>vnd</w:t>
      </w:r>
      <w:proofErr w:type="spellEnd"/>
      <w:r>
        <w:t xml:space="preserve"> </w:t>
      </w:r>
      <w:proofErr w:type="spellStart"/>
      <w:r>
        <w:t>sone</w:t>
      </w:r>
      <w:proofErr w:type="spellEnd"/>
      <w:r>
        <w:t>.</w:t>
      </w:r>
      <w:r>
        <w:br/>
        <w:t>Wer den</w:t>
      </w:r>
      <w:r>
        <w:br/>
      </w:r>
      <w:proofErr w:type="spellStart"/>
      <w:r>
        <w:t>yn</w:t>
      </w:r>
      <w:proofErr w:type="spellEnd"/>
      <w:r>
        <w:t xml:space="preserve"> </w:t>
      </w:r>
      <w:proofErr w:type="spellStart"/>
      <w:r>
        <w:t>yhm</w:t>
      </w:r>
      <w:proofErr w:type="spellEnd"/>
      <w:r>
        <w:t xml:space="preserve"> </w:t>
      </w:r>
      <w:proofErr w:type="spellStart"/>
      <w:r>
        <w:t>wurd</w:t>
      </w:r>
      <w:proofErr w:type="spellEnd"/>
      <w:r>
        <w:t xml:space="preserve"> </w:t>
      </w:r>
      <w:proofErr w:type="spellStart"/>
      <w:r>
        <w:t>nit</w:t>
      </w:r>
      <w:proofErr w:type="spellEnd"/>
      <w:r>
        <w:t xml:space="preserve"> haben</w:t>
      </w:r>
      <w:r>
        <w:br/>
      </w:r>
      <w:proofErr w:type="spellStart"/>
      <w:r>
        <w:t>leyd</w:t>
      </w:r>
      <w:proofErr w:type="spellEnd"/>
      <w:r>
        <w:t xml:space="preserve"> </w:t>
      </w:r>
      <w:proofErr w:type="spellStart"/>
      <w:r>
        <w:t>spott</w:t>
      </w:r>
      <w:proofErr w:type="spellEnd"/>
      <w:r>
        <w:br/>
        <w:t xml:space="preserve">wann des </w:t>
      </w:r>
      <w:proofErr w:type="spellStart"/>
      <w:r>
        <w:t>wurd</w:t>
      </w:r>
      <w:proofErr w:type="spellEnd"/>
      <w:r>
        <w:t xml:space="preserve"> </w:t>
      </w:r>
      <w:proofErr w:type="spellStart"/>
      <w:r>
        <w:t>gott</w:t>
      </w:r>
      <w:proofErr w:type="spellEnd"/>
      <w:r>
        <w:t xml:space="preserve"> </w:t>
      </w:r>
      <w:proofErr w:type="spellStart"/>
      <w:r>
        <w:t>nit</w:t>
      </w:r>
      <w:proofErr w:type="spellEnd"/>
      <w:r>
        <w:t xml:space="preserve"> schonen.</w:t>
      </w:r>
      <w:r>
        <w:br/>
        <w:t xml:space="preserve">O </w:t>
      </w:r>
      <w:proofErr w:type="spellStart"/>
      <w:r>
        <w:t>heyliger</w:t>
      </w:r>
      <w:proofErr w:type="spellEnd"/>
      <w:r>
        <w:t xml:space="preserve"> </w:t>
      </w:r>
      <w:proofErr w:type="spellStart"/>
      <w:r>
        <w:t>geyst</w:t>
      </w:r>
      <w:proofErr w:type="spellEnd"/>
      <w:r>
        <w:br/>
      </w:r>
      <w:proofErr w:type="spellStart"/>
      <w:r>
        <w:t>vns</w:t>
      </w:r>
      <w:proofErr w:type="spellEnd"/>
      <w:r>
        <w:t xml:space="preserve"> </w:t>
      </w:r>
      <w:proofErr w:type="spellStart"/>
      <w:r>
        <w:t>gnaden</w:t>
      </w:r>
      <w:proofErr w:type="spellEnd"/>
      <w:r>
        <w:t xml:space="preserve"> </w:t>
      </w:r>
      <w:proofErr w:type="spellStart"/>
      <w:r>
        <w:t>leyst</w:t>
      </w:r>
      <w:proofErr w:type="spellEnd"/>
      <w:r>
        <w:br/>
        <w:t>erweck</w:t>
      </w:r>
      <w:r>
        <w:br/>
      </w:r>
      <w:proofErr w:type="spellStart"/>
      <w:r>
        <w:t>leytt</w:t>
      </w:r>
      <w:proofErr w:type="spellEnd"/>
      <w:r>
        <w:t xml:space="preserve"> </w:t>
      </w:r>
      <w:proofErr w:type="spellStart"/>
      <w:r>
        <w:t>vnd</w:t>
      </w:r>
      <w:proofErr w:type="spellEnd"/>
      <w:r>
        <w:t xml:space="preserve"> erleuchte</w:t>
      </w:r>
      <w:r>
        <w:br/>
        <w:t xml:space="preserve">durch </w:t>
      </w:r>
      <w:proofErr w:type="spellStart"/>
      <w:r>
        <w:t>vnd</w:t>
      </w:r>
      <w:proofErr w:type="spellEnd"/>
      <w:r>
        <w:t xml:space="preserve"> </w:t>
      </w:r>
      <w:proofErr w:type="spellStart"/>
      <w:r>
        <w:t>yn</w:t>
      </w:r>
      <w:proofErr w:type="spellEnd"/>
      <w:r>
        <w:t xml:space="preserve"> Christo feuchte.</w:t>
      </w:r>
      <w:r>
        <w:br/>
        <w:t>Schaff lebendig</w:t>
      </w:r>
      <w:r>
        <w:br/>
      </w:r>
      <w:proofErr w:type="spellStart"/>
      <w:r>
        <w:t>ym</w:t>
      </w:r>
      <w:proofErr w:type="spellEnd"/>
      <w:r>
        <w:t xml:space="preserve"> </w:t>
      </w:r>
      <w:proofErr w:type="spellStart"/>
      <w:r>
        <w:t>gmut</w:t>
      </w:r>
      <w:proofErr w:type="spellEnd"/>
      <w:r>
        <w:t xml:space="preserve"> </w:t>
      </w:r>
      <w:proofErr w:type="spellStart"/>
      <w:r>
        <w:t>heylig</w:t>
      </w:r>
      <w:proofErr w:type="spellEnd"/>
      <w:r>
        <w:br/>
        <w:t xml:space="preserve">das wir </w:t>
      </w:r>
      <w:proofErr w:type="spellStart"/>
      <w:r>
        <w:t>yn</w:t>
      </w:r>
      <w:proofErr w:type="spellEnd"/>
      <w:r>
        <w:t xml:space="preserve"> dir mit </w:t>
      </w:r>
      <w:proofErr w:type="spellStart"/>
      <w:r>
        <w:t>hertzengir</w:t>
      </w:r>
      <w:proofErr w:type="spellEnd"/>
      <w:r>
        <w:t>.</w:t>
      </w:r>
      <w:r>
        <w:br/>
        <w:t xml:space="preserve">Gottis grossen </w:t>
      </w:r>
      <w:proofErr w:type="spellStart"/>
      <w:r>
        <w:t>namen</w:t>
      </w:r>
      <w:proofErr w:type="spellEnd"/>
      <w:r>
        <w:t xml:space="preserve"> </w:t>
      </w:r>
      <w:proofErr w:type="spellStart"/>
      <w:r>
        <w:t>ehrn</w:t>
      </w:r>
      <w:proofErr w:type="spellEnd"/>
      <w:r>
        <w:t>.</w:t>
      </w:r>
      <w:r>
        <w:br/>
        <w:t xml:space="preserve">O </w:t>
      </w:r>
      <w:proofErr w:type="spellStart"/>
      <w:r>
        <w:t>herre</w:t>
      </w:r>
      <w:proofErr w:type="spellEnd"/>
      <w:r>
        <w:t xml:space="preserve"> </w:t>
      </w:r>
      <w:proofErr w:type="spellStart"/>
      <w:r>
        <w:t>gott</w:t>
      </w:r>
      <w:proofErr w:type="spellEnd"/>
      <w:r>
        <w:br/>
        <w:t xml:space="preserve">den </w:t>
      </w:r>
      <w:proofErr w:type="spellStart"/>
      <w:r>
        <w:t>glawben</w:t>
      </w:r>
      <w:proofErr w:type="spellEnd"/>
      <w:r>
        <w:t xml:space="preserve"> </w:t>
      </w:r>
      <w:proofErr w:type="spellStart"/>
      <w:r>
        <w:t>woll</w:t>
      </w:r>
      <w:proofErr w:type="spellEnd"/>
      <w:r>
        <w:t xml:space="preserve"> </w:t>
      </w:r>
      <w:proofErr w:type="spellStart"/>
      <w:r>
        <w:t>yn</w:t>
      </w:r>
      <w:proofErr w:type="spellEnd"/>
      <w:r>
        <w:t xml:space="preserve"> </w:t>
      </w:r>
      <w:proofErr w:type="spellStart"/>
      <w:r>
        <w:t>vns</w:t>
      </w:r>
      <w:proofErr w:type="spellEnd"/>
      <w:r>
        <w:t xml:space="preserve"> mehren.</w:t>
      </w:r>
    </w:p>
    <w:p w14:paraId="3545A969" w14:textId="77777777" w:rsidR="009B1618" w:rsidRDefault="009B1618" w:rsidP="009B1618">
      <w:pPr>
        <w:pStyle w:val="StandardWeb"/>
      </w:pPr>
      <w:r>
        <w:t>Das soll</w:t>
      </w:r>
      <w:r>
        <w:br/>
        <w:t xml:space="preserve">man auch </w:t>
      </w:r>
      <w:proofErr w:type="spellStart"/>
      <w:r>
        <w:t>gelawben</w:t>
      </w:r>
      <w:proofErr w:type="spellEnd"/>
      <w:r>
        <w:t xml:space="preserve"> </w:t>
      </w:r>
      <w:proofErr w:type="spellStart"/>
      <w:r>
        <w:t>woll</w:t>
      </w:r>
      <w:proofErr w:type="spellEnd"/>
      <w:r>
        <w:br/>
      </w:r>
      <w:proofErr w:type="spellStart"/>
      <w:r>
        <w:t>eyn</w:t>
      </w:r>
      <w:proofErr w:type="spellEnd"/>
      <w:r>
        <w:t xml:space="preserve"> </w:t>
      </w:r>
      <w:proofErr w:type="spellStart"/>
      <w:r>
        <w:t>kirch</w:t>
      </w:r>
      <w:proofErr w:type="spellEnd"/>
      <w:r>
        <w:br/>
      </w:r>
      <w:proofErr w:type="spellStart"/>
      <w:r>
        <w:t>ym</w:t>
      </w:r>
      <w:proofErr w:type="spellEnd"/>
      <w:r>
        <w:t xml:space="preserve"> </w:t>
      </w:r>
      <w:proofErr w:type="spellStart"/>
      <w:r>
        <w:t>geyst</w:t>
      </w:r>
      <w:proofErr w:type="spellEnd"/>
      <w:r>
        <w:t xml:space="preserve"> </w:t>
      </w:r>
      <w:proofErr w:type="spellStart"/>
      <w:r>
        <w:t>mus</w:t>
      </w:r>
      <w:proofErr w:type="spellEnd"/>
      <w:r>
        <w:t xml:space="preserve"> man </w:t>
      </w:r>
      <w:proofErr w:type="spellStart"/>
      <w:r>
        <w:t>sye</w:t>
      </w:r>
      <w:proofErr w:type="spellEnd"/>
      <w:r>
        <w:t xml:space="preserve"> kennen.</w:t>
      </w:r>
      <w:r>
        <w:br/>
      </w:r>
      <w:proofErr w:type="spellStart"/>
      <w:r>
        <w:t>Got</w:t>
      </w:r>
      <w:proofErr w:type="spellEnd"/>
      <w:r>
        <w:t xml:space="preserve"> hold</w:t>
      </w:r>
      <w:r>
        <w:br/>
        <w:t xml:space="preserve">der </w:t>
      </w:r>
      <w:proofErr w:type="spellStart"/>
      <w:r>
        <w:t>genaden</w:t>
      </w:r>
      <w:proofErr w:type="spellEnd"/>
      <w:r>
        <w:t xml:space="preserve"> reichlich voll</w:t>
      </w:r>
      <w:r>
        <w:br/>
      </w:r>
      <w:proofErr w:type="spellStart"/>
      <w:r>
        <w:t>nit</w:t>
      </w:r>
      <w:proofErr w:type="spellEnd"/>
      <w:r>
        <w:t xml:space="preserve"> furcht</w:t>
      </w:r>
      <w:r>
        <w:br/>
        <w:t xml:space="preserve">das </w:t>
      </w:r>
      <w:proofErr w:type="spellStart"/>
      <w:r>
        <w:t>sye</w:t>
      </w:r>
      <w:proofErr w:type="spellEnd"/>
      <w:r>
        <w:t xml:space="preserve"> der </w:t>
      </w:r>
      <w:proofErr w:type="spellStart"/>
      <w:r>
        <w:t>teuffel</w:t>
      </w:r>
      <w:proofErr w:type="spellEnd"/>
      <w:r>
        <w:t xml:space="preserve"> trenne.</w:t>
      </w:r>
      <w:r>
        <w:br/>
        <w:t>Heilig gemein</w:t>
      </w:r>
      <w:r>
        <w:br/>
        <w:t xml:space="preserve">welch hat </w:t>
      </w:r>
      <w:proofErr w:type="spellStart"/>
      <w:r>
        <w:t>alleyn</w:t>
      </w:r>
      <w:proofErr w:type="spellEnd"/>
      <w:r>
        <w:br/>
      </w:r>
      <w:proofErr w:type="spellStart"/>
      <w:r>
        <w:t>vergebung</w:t>
      </w:r>
      <w:proofErr w:type="spellEnd"/>
      <w:r>
        <w:t xml:space="preserve"> aller </w:t>
      </w:r>
      <w:proofErr w:type="spellStart"/>
      <w:r>
        <w:t>sunde</w:t>
      </w:r>
      <w:proofErr w:type="spellEnd"/>
      <w:r>
        <w:br/>
        <w:t xml:space="preserve">der </w:t>
      </w:r>
      <w:proofErr w:type="spellStart"/>
      <w:r>
        <w:t>fridt</w:t>
      </w:r>
      <w:proofErr w:type="spellEnd"/>
      <w:r>
        <w:t xml:space="preserve"> </w:t>
      </w:r>
      <w:proofErr w:type="spellStart"/>
      <w:r>
        <w:t>yst</w:t>
      </w:r>
      <w:proofErr w:type="spellEnd"/>
      <w:r>
        <w:t xml:space="preserve"> </w:t>
      </w:r>
      <w:proofErr w:type="spellStart"/>
      <w:r>
        <w:t>gottis</w:t>
      </w:r>
      <w:proofErr w:type="spellEnd"/>
      <w:r>
        <w:t xml:space="preserve"> </w:t>
      </w:r>
      <w:proofErr w:type="spellStart"/>
      <w:r>
        <w:t>kynden</w:t>
      </w:r>
      <w:proofErr w:type="spellEnd"/>
      <w:r>
        <w:t>.</w:t>
      </w:r>
      <w:r>
        <w:br/>
        <w:t xml:space="preserve">Zu </w:t>
      </w:r>
      <w:proofErr w:type="spellStart"/>
      <w:r>
        <w:t>letzt</w:t>
      </w:r>
      <w:proofErr w:type="spellEnd"/>
      <w:r>
        <w:t xml:space="preserve"> behend</w:t>
      </w:r>
      <w:r>
        <w:br/>
        <w:t xml:space="preserve">des </w:t>
      </w:r>
      <w:proofErr w:type="spellStart"/>
      <w:r>
        <w:t>fleysch</w:t>
      </w:r>
      <w:proofErr w:type="spellEnd"/>
      <w:r>
        <w:t xml:space="preserve"> </w:t>
      </w:r>
      <w:proofErr w:type="spellStart"/>
      <w:r>
        <w:t>vrstend</w:t>
      </w:r>
      <w:proofErr w:type="spellEnd"/>
      <w:r>
        <w:br/>
      </w:r>
      <w:proofErr w:type="spellStart"/>
      <w:r>
        <w:t>eyn</w:t>
      </w:r>
      <w:proofErr w:type="spellEnd"/>
      <w:r>
        <w:t xml:space="preserve"> </w:t>
      </w:r>
      <w:proofErr w:type="spellStart"/>
      <w:r>
        <w:t>lebenn</w:t>
      </w:r>
      <w:proofErr w:type="spellEnd"/>
      <w:r>
        <w:t xml:space="preserve"> frey</w:t>
      </w:r>
      <w:r>
        <w:br/>
        <w:t>das ewig sey</w:t>
      </w:r>
      <w:r>
        <w:br/>
        <w:t xml:space="preserve">dort </w:t>
      </w:r>
      <w:proofErr w:type="spellStart"/>
      <w:r>
        <w:t>yn</w:t>
      </w:r>
      <w:proofErr w:type="spellEnd"/>
      <w:r>
        <w:t xml:space="preserve"> </w:t>
      </w:r>
      <w:proofErr w:type="spellStart"/>
      <w:r>
        <w:t>yener</w:t>
      </w:r>
      <w:proofErr w:type="spellEnd"/>
      <w:r>
        <w:t xml:space="preserve"> </w:t>
      </w:r>
      <w:proofErr w:type="spellStart"/>
      <w:r>
        <w:t>welt</w:t>
      </w:r>
      <w:proofErr w:type="spellEnd"/>
      <w:r>
        <w:t xml:space="preserve"> voll </w:t>
      </w:r>
      <w:proofErr w:type="spellStart"/>
      <w:r>
        <w:t>freuden</w:t>
      </w:r>
      <w:proofErr w:type="spellEnd"/>
      <w:r>
        <w:t>.</w:t>
      </w:r>
      <w:r>
        <w:br/>
        <w:t xml:space="preserve">O </w:t>
      </w:r>
      <w:proofErr w:type="spellStart"/>
      <w:r>
        <w:t>herre</w:t>
      </w:r>
      <w:proofErr w:type="spellEnd"/>
      <w:r>
        <w:t xml:space="preserve"> </w:t>
      </w:r>
      <w:proofErr w:type="spellStart"/>
      <w:r>
        <w:t>gott</w:t>
      </w:r>
      <w:proofErr w:type="spellEnd"/>
      <w:r>
        <w:br/>
      </w:r>
      <w:proofErr w:type="spellStart"/>
      <w:r>
        <w:t>verleych</w:t>
      </w:r>
      <w:proofErr w:type="spellEnd"/>
      <w:r>
        <w:t xml:space="preserve"> </w:t>
      </w:r>
      <w:proofErr w:type="spellStart"/>
      <w:r>
        <w:t>vns</w:t>
      </w:r>
      <w:proofErr w:type="spellEnd"/>
      <w:r>
        <w:t xml:space="preserve"> auch </w:t>
      </w:r>
      <w:proofErr w:type="spellStart"/>
      <w:r>
        <w:t>dyse</w:t>
      </w:r>
      <w:proofErr w:type="spellEnd"/>
      <w:r>
        <w:t xml:space="preserve"> </w:t>
      </w:r>
      <w:proofErr w:type="spellStart"/>
      <w:r>
        <w:t>weyde</w:t>
      </w:r>
      <w:proofErr w:type="spellEnd"/>
      <w:r>
        <w:t xml:space="preserve"> Amen.</w:t>
      </w:r>
    </w:p>
    <w:p w14:paraId="32DEFABE" w14:textId="77777777" w:rsidR="0022039F" w:rsidRDefault="0022039F" w:rsidP="009B1618"/>
    <w:p w14:paraId="2F46265D" w14:textId="77777777" w:rsidR="00D5498D" w:rsidRPr="00D5498D" w:rsidRDefault="007166CE" w:rsidP="009B1618">
      <w:pPr>
        <w:pStyle w:val="berschrift1"/>
      </w:pPr>
      <w:r>
        <w:br w:type="page"/>
      </w:r>
      <w:r w:rsidR="00D5498D" w:rsidRPr="00D5498D">
        <w:t>Quellen:</w:t>
      </w:r>
    </w:p>
    <w:p w14:paraId="313A815F" w14:textId="77777777" w:rsidR="00D5498D" w:rsidRPr="00D5498D" w:rsidRDefault="00D5498D" w:rsidP="009B1618">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2C81ED35" w14:textId="77777777" w:rsidR="00D5498D" w:rsidRPr="00D5498D" w:rsidRDefault="00D5498D" w:rsidP="009B1618">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F75DFFA" w14:textId="77777777" w:rsidR="00D5498D" w:rsidRPr="00D5498D" w:rsidRDefault="00D5498D" w:rsidP="009B1618">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81E2581" w14:textId="77777777" w:rsidR="008E63BE" w:rsidRDefault="00D5498D" w:rsidP="009B1618">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77919BBA" w14:textId="77777777" w:rsidR="00D5498D" w:rsidRDefault="008E63BE" w:rsidP="009B1618">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81034EB" w14:textId="77777777" w:rsidR="00082307" w:rsidRPr="00082307" w:rsidRDefault="00082307" w:rsidP="009B1618">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0CAE913" w14:textId="77777777" w:rsidR="00082307" w:rsidRPr="00082307" w:rsidRDefault="00082307" w:rsidP="009B1618">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535C3F3D" w14:textId="77777777" w:rsidR="00082307" w:rsidRPr="00082307" w:rsidRDefault="00082307" w:rsidP="009B1618">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14F2EFFD" w14:textId="77777777" w:rsidR="00082307" w:rsidRPr="00082307" w:rsidRDefault="00082307" w:rsidP="009B1618">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46ED74CE" w14:textId="77777777" w:rsidR="00D5498D" w:rsidRPr="00D5498D" w:rsidRDefault="00D5498D" w:rsidP="009B1618">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EA6F002" w14:textId="77777777" w:rsidR="008E63BE" w:rsidRDefault="00D5498D" w:rsidP="009B1618">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05524928" w14:textId="7572EF89" w:rsidR="008E63BE" w:rsidRDefault="008E63BE" w:rsidP="009B1618">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1618"/>
    <w:rsid w:val="00082307"/>
    <w:rsid w:val="000C66E5"/>
    <w:rsid w:val="001F54C4"/>
    <w:rsid w:val="0022039F"/>
    <w:rsid w:val="00272484"/>
    <w:rsid w:val="00297F83"/>
    <w:rsid w:val="002E6D11"/>
    <w:rsid w:val="00381C0C"/>
    <w:rsid w:val="00471F5D"/>
    <w:rsid w:val="00537F59"/>
    <w:rsid w:val="006118C3"/>
    <w:rsid w:val="007166CE"/>
    <w:rsid w:val="007E1779"/>
    <w:rsid w:val="0083667B"/>
    <w:rsid w:val="008D7463"/>
    <w:rsid w:val="008E417E"/>
    <w:rsid w:val="008E63BE"/>
    <w:rsid w:val="009B1618"/>
    <w:rsid w:val="00C35859"/>
    <w:rsid w:val="00CC4EAC"/>
    <w:rsid w:val="00D02054"/>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912024"/>
  <w15:chartTrackingRefBased/>
  <w15:docId w15:val="{4C466A2E-F49D-48C4-8AC7-7EB689B66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9B1618"/>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9B1618"/>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9B1618"/>
  </w:style>
  <w:style w:type="paragraph" w:styleId="StandardWeb">
    <w:name w:val="Normal (Web)"/>
    <w:basedOn w:val="Standard"/>
    <w:uiPriority w:val="99"/>
    <w:semiHidden/>
    <w:unhideWhenUsed/>
    <w:rsid w:val="009B1618"/>
    <w:pPr>
      <w:spacing w:before="100" w:beforeAutospacing="1" w:after="100" w:afterAutospacing="1" w:line="240" w:lineRule="auto"/>
    </w:pPr>
    <w:rPr>
      <w:rFonts w:eastAsia="Times New Roman"/>
      <w:szCs w:val="24"/>
      <w:lang w:eastAsia="de-DE"/>
    </w:rPr>
  </w:style>
  <w:style w:type="character" w:customStyle="1" w:styleId="screen-reader-text">
    <w:name w:val="screen-reader-text"/>
    <w:basedOn w:val="Absatz-Standardschriftart"/>
    <w:rsid w:val="009B1618"/>
  </w:style>
  <w:style w:type="character" w:styleId="Hervorhebung">
    <w:name w:val="Emphasis"/>
    <w:basedOn w:val="Absatz-Standardschriftart"/>
    <w:uiPriority w:val="20"/>
    <w:qFormat/>
    <w:rsid w:val="009B161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32592452">
      <w:bodyDiv w:val="1"/>
      <w:marLeft w:val="0"/>
      <w:marRight w:val="0"/>
      <w:marTop w:val="0"/>
      <w:marBottom w:val="0"/>
      <w:divBdr>
        <w:top w:val="none" w:sz="0" w:space="0" w:color="auto"/>
        <w:left w:val="none" w:sz="0" w:space="0" w:color="auto"/>
        <w:bottom w:val="none" w:sz="0" w:space="0" w:color="auto"/>
        <w:right w:val="none" w:sz="0" w:space="0" w:color="auto"/>
      </w:divBdr>
      <w:divsChild>
        <w:div w:id="1108084579">
          <w:marLeft w:val="0"/>
          <w:marRight w:val="0"/>
          <w:marTop w:val="0"/>
          <w:marBottom w:val="0"/>
          <w:divBdr>
            <w:top w:val="none" w:sz="0" w:space="0" w:color="auto"/>
            <w:left w:val="none" w:sz="0" w:space="0" w:color="auto"/>
            <w:bottom w:val="none" w:sz="0" w:space="0" w:color="auto"/>
            <w:right w:val="none" w:sz="0" w:space="0" w:color="auto"/>
          </w:divBdr>
        </w:div>
        <w:div w:id="1636596549">
          <w:marLeft w:val="0"/>
          <w:marRight w:val="0"/>
          <w:marTop w:val="0"/>
          <w:marBottom w:val="0"/>
          <w:divBdr>
            <w:top w:val="none" w:sz="0" w:space="0" w:color="auto"/>
            <w:left w:val="none" w:sz="0" w:space="0" w:color="auto"/>
            <w:bottom w:val="none" w:sz="0" w:space="0" w:color="auto"/>
            <w:right w:val="none" w:sz="0" w:space="0" w:color="auto"/>
          </w:divBdr>
        </w:div>
        <w:div w:id="968316255">
          <w:marLeft w:val="0"/>
          <w:marRight w:val="0"/>
          <w:marTop w:val="0"/>
          <w:marBottom w:val="0"/>
          <w:divBdr>
            <w:top w:val="none" w:sz="0" w:space="0" w:color="auto"/>
            <w:left w:val="none" w:sz="0" w:space="0" w:color="auto"/>
            <w:bottom w:val="none" w:sz="0" w:space="0" w:color="auto"/>
            <w:right w:val="none" w:sz="0" w:space="0" w:color="auto"/>
          </w:divBdr>
        </w:div>
        <w:div w:id="1047483992">
          <w:marLeft w:val="0"/>
          <w:marRight w:val="0"/>
          <w:marTop w:val="0"/>
          <w:marBottom w:val="0"/>
          <w:divBdr>
            <w:top w:val="none" w:sz="0" w:space="0" w:color="auto"/>
            <w:left w:val="none" w:sz="0" w:space="0" w:color="auto"/>
            <w:bottom w:val="none" w:sz="0" w:space="0" w:color="auto"/>
            <w:right w:val="none" w:sz="0" w:space="0" w:color="auto"/>
          </w:divBdr>
        </w:div>
        <w:div w:id="127823856">
          <w:marLeft w:val="0"/>
          <w:marRight w:val="0"/>
          <w:marTop w:val="0"/>
          <w:marBottom w:val="0"/>
          <w:divBdr>
            <w:top w:val="none" w:sz="0" w:space="0" w:color="auto"/>
            <w:left w:val="none" w:sz="0" w:space="0" w:color="auto"/>
            <w:bottom w:val="none" w:sz="0" w:space="0" w:color="auto"/>
            <w:right w:val="none" w:sz="0" w:space="0" w:color="auto"/>
          </w:divBdr>
        </w:div>
        <w:div w:id="1755392746">
          <w:marLeft w:val="0"/>
          <w:marRight w:val="0"/>
          <w:marTop w:val="0"/>
          <w:marBottom w:val="0"/>
          <w:divBdr>
            <w:top w:val="none" w:sz="0" w:space="0" w:color="auto"/>
            <w:left w:val="none" w:sz="0" w:space="0" w:color="auto"/>
            <w:bottom w:val="none" w:sz="0" w:space="0" w:color="auto"/>
            <w:right w:val="none" w:sz="0" w:space="0" w:color="auto"/>
          </w:divBdr>
        </w:div>
        <w:div w:id="1558396774">
          <w:marLeft w:val="0"/>
          <w:marRight w:val="0"/>
          <w:marTop w:val="0"/>
          <w:marBottom w:val="0"/>
          <w:divBdr>
            <w:top w:val="none" w:sz="0" w:space="0" w:color="auto"/>
            <w:left w:val="none" w:sz="0" w:space="0" w:color="auto"/>
            <w:bottom w:val="none" w:sz="0" w:space="0" w:color="auto"/>
            <w:right w:val="none" w:sz="0" w:space="0" w:color="auto"/>
          </w:divBdr>
        </w:div>
        <w:div w:id="1436825469">
          <w:marLeft w:val="0"/>
          <w:marRight w:val="0"/>
          <w:marTop w:val="0"/>
          <w:marBottom w:val="0"/>
          <w:divBdr>
            <w:top w:val="none" w:sz="0" w:space="0" w:color="auto"/>
            <w:left w:val="none" w:sz="0" w:space="0" w:color="auto"/>
            <w:bottom w:val="none" w:sz="0" w:space="0" w:color="auto"/>
            <w:right w:val="none" w:sz="0" w:space="0" w:color="auto"/>
          </w:divBdr>
        </w:div>
        <w:div w:id="1216047555">
          <w:marLeft w:val="0"/>
          <w:marRight w:val="0"/>
          <w:marTop w:val="0"/>
          <w:marBottom w:val="0"/>
          <w:divBdr>
            <w:top w:val="none" w:sz="0" w:space="0" w:color="auto"/>
            <w:left w:val="none" w:sz="0" w:space="0" w:color="auto"/>
            <w:bottom w:val="none" w:sz="0" w:space="0" w:color="auto"/>
            <w:right w:val="none" w:sz="0" w:space="0" w:color="auto"/>
          </w:divBdr>
        </w:div>
        <w:div w:id="61176939">
          <w:marLeft w:val="0"/>
          <w:marRight w:val="0"/>
          <w:marTop w:val="0"/>
          <w:marBottom w:val="0"/>
          <w:divBdr>
            <w:top w:val="none" w:sz="0" w:space="0" w:color="auto"/>
            <w:left w:val="none" w:sz="0" w:space="0" w:color="auto"/>
            <w:bottom w:val="none" w:sz="0" w:space="0" w:color="auto"/>
            <w:right w:val="none" w:sz="0" w:space="0" w:color="auto"/>
          </w:divBdr>
        </w:div>
        <w:div w:id="857887653">
          <w:marLeft w:val="0"/>
          <w:marRight w:val="0"/>
          <w:marTop w:val="0"/>
          <w:marBottom w:val="0"/>
          <w:divBdr>
            <w:top w:val="none" w:sz="0" w:space="0" w:color="auto"/>
            <w:left w:val="none" w:sz="0" w:space="0" w:color="auto"/>
            <w:bottom w:val="none" w:sz="0" w:space="0" w:color="auto"/>
            <w:right w:val="none" w:sz="0" w:space="0" w:color="auto"/>
          </w:divBdr>
        </w:div>
        <w:div w:id="148131318">
          <w:marLeft w:val="0"/>
          <w:marRight w:val="0"/>
          <w:marTop w:val="0"/>
          <w:marBottom w:val="0"/>
          <w:divBdr>
            <w:top w:val="none" w:sz="0" w:space="0" w:color="auto"/>
            <w:left w:val="none" w:sz="0" w:space="0" w:color="auto"/>
            <w:bottom w:val="none" w:sz="0" w:space="0" w:color="auto"/>
            <w:right w:val="none" w:sz="0" w:space="0" w:color="auto"/>
          </w:divBdr>
        </w:div>
        <w:div w:id="1807550914">
          <w:marLeft w:val="0"/>
          <w:marRight w:val="0"/>
          <w:marTop w:val="0"/>
          <w:marBottom w:val="0"/>
          <w:divBdr>
            <w:top w:val="none" w:sz="0" w:space="0" w:color="auto"/>
            <w:left w:val="none" w:sz="0" w:space="0" w:color="auto"/>
            <w:bottom w:val="none" w:sz="0" w:space="0" w:color="auto"/>
            <w:right w:val="none" w:sz="0" w:space="0" w:color="auto"/>
          </w:divBdr>
        </w:div>
        <w:div w:id="1495755453">
          <w:marLeft w:val="0"/>
          <w:marRight w:val="0"/>
          <w:marTop w:val="0"/>
          <w:marBottom w:val="0"/>
          <w:divBdr>
            <w:top w:val="none" w:sz="0" w:space="0" w:color="auto"/>
            <w:left w:val="none" w:sz="0" w:space="0" w:color="auto"/>
            <w:bottom w:val="none" w:sz="0" w:space="0" w:color="auto"/>
            <w:right w:val="none" w:sz="0" w:space="0" w:color="auto"/>
          </w:divBdr>
        </w:div>
        <w:div w:id="129137289">
          <w:marLeft w:val="0"/>
          <w:marRight w:val="0"/>
          <w:marTop w:val="0"/>
          <w:marBottom w:val="0"/>
          <w:divBdr>
            <w:top w:val="none" w:sz="0" w:space="0" w:color="auto"/>
            <w:left w:val="none" w:sz="0" w:space="0" w:color="auto"/>
            <w:bottom w:val="none" w:sz="0" w:space="0" w:color="auto"/>
            <w:right w:val="none" w:sz="0" w:space="0" w:color="auto"/>
          </w:divBdr>
        </w:div>
        <w:div w:id="108478648">
          <w:marLeft w:val="0"/>
          <w:marRight w:val="0"/>
          <w:marTop w:val="0"/>
          <w:marBottom w:val="0"/>
          <w:divBdr>
            <w:top w:val="none" w:sz="0" w:space="0" w:color="auto"/>
            <w:left w:val="none" w:sz="0" w:space="0" w:color="auto"/>
            <w:bottom w:val="none" w:sz="0" w:space="0" w:color="auto"/>
            <w:right w:val="none" w:sz="0" w:space="0" w:color="auto"/>
          </w:divBdr>
        </w:div>
        <w:div w:id="1678266187">
          <w:marLeft w:val="0"/>
          <w:marRight w:val="0"/>
          <w:marTop w:val="0"/>
          <w:marBottom w:val="0"/>
          <w:divBdr>
            <w:top w:val="none" w:sz="0" w:space="0" w:color="auto"/>
            <w:left w:val="none" w:sz="0" w:space="0" w:color="auto"/>
            <w:bottom w:val="none" w:sz="0" w:space="0" w:color="auto"/>
            <w:right w:val="none" w:sz="0" w:space="0" w:color="auto"/>
          </w:divBdr>
        </w:div>
        <w:div w:id="84227383">
          <w:marLeft w:val="0"/>
          <w:marRight w:val="0"/>
          <w:marTop w:val="0"/>
          <w:marBottom w:val="0"/>
          <w:divBdr>
            <w:top w:val="none" w:sz="0" w:space="0" w:color="auto"/>
            <w:left w:val="none" w:sz="0" w:space="0" w:color="auto"/>
            <w:bottom w:val="none" w:sz="0" w:space="0" w:color="auto"/>
            <w:right w:val="none" w:sz="0" w:space="0" w:color="auto"/>
          </w:divBdr>
        </w:div>
        <w:div w:id="270553987">
          <w:marLeft w:val="0"/>
          <w:marRight w:val="0"/>
          <w:marTop w:val="0"/>
          <w:marBottom w:val="0"/>
          <w:divBdr>
            <w:top w:val="none" w:sz="0" w:space="0" w:color="auto"/>
            <w:left w:val="none" w:sz="0" w:space="0" w:color="auto"/>
            <w:bottom w:val="none" w:sz="0" w:space="0" w:color="auto"/>
            <w:right w:val="none" w:sz="0" w:space="0" w:color="auto"/>
          </w:divBdr>
        </w:div>
        <w:div w:id="1713261707">
          <w:marLeft w:val="0"/>
          <w:marRight w:val="0"/>
          <w:marTop w:val="0"/>
          <w:marBottom w:val="0"/>
          <w:divBdr>
            <w:top w:val="none" w:sz="0" w:space="0" w:color="auto"/>
            <w:left w:val="none" w:sz="0" w:space="0" w:color="auto"/>
            <w:bottom w:val="none" w:sz="0" w:space="0" w:color="auto"/>
            <w:right w:val="none" w:sz="0" w:space="0" w:color="auto"/>
          </w:divBdr>
        </w:div>
      </w:divsChild>
    </w:div>
    <w:div w:id="657804419">
      <w:bodyDiv w:val="1"/>
      <w:marLeft w:val="0"/>
      <w:marRight w:val="0"/>
      <w:marTop w:val="0"/>
      <w:marBottom w:val="0"/>
      <w:divBdr>
        <w:top w:val="none" w:sz="0" w:space="0" w:color="auto"/>
        <w:left w:val="none" w:sz="0" w:space="0" w:color="auto"/>
        <w:bottom w:val="none" w:sz="0" w:space="0" w:color="auto"/>
        <w:right w:val="none" w:sz="0" w:space="0" w:color="auto"/>
      </w:divBdr>
      <w:divsChild>
        <w:div w:id="2143498868">
          <w:marLeft w:val="0"/>
          <w:marRight w:val="0"/>
          <w:marTop w:val="0"/>
          <w:marBottom w:val="0"/>
          <w:divBdr>
            <w:top w:val="none" w:sz="0" w:space="0" w:color="auto"/>
            <w:left w:val="none" w:sz="0" w:space="0" w:color="auto"/>
            <w:bottom w:val="none" w:sz="0" w:space="0" w:color="auto"/>
            <w:right w:val="none" w:sz="0" w:space="0" w:color="auto"/>
          </w:divBdr>
        </w:div>
        <w:div w:id="819998137">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47272480">
      <w:bodyDiv w:val="1"/>
      <w:marLeft w:val="0"/>
      <w:marRight w:val="0"/>
      <w:marTop w:val="0"/>
      <w:marBottom w:val="0"/>
      <w:divBdr>
        <w:top w:val="none" w:sz="0" w:space="0" w:color="auto"/>
        <w:left w:val="none" w:sz="0" w:space="0" w:color="auto"/>
        <w:bottom w:val="none" w:sz="0" w:space="0" w:color="auto"/>
        <w:right w:val="none" w:sz="0" w:space="0" w:color="auto"/>
      </w:divBdr>
      <w:divsChild>
        <w:div w:id="1342128482">
          <w:marLeft w:val="0"/>
          <w:marRight w:val="0"/>
          <w:marTop w:val="0"/>
          <w:marBottom w:val="0"/>
          <w:divBdr>
            <w:top w:val="none" w:sz="0" w:space="0" w:color="auto"/>
            <w:left w:val="none" w:sz="0" w:space="0" w:color="auto"/>
            <w:bottom w:val="none" w:sz="0" w:space="0" w:color="auto"/>
            <w:right w:val="none" w:sz="0" w:space="0" w:color="auto"/>
          </w:divBdr>
        </w:div>
        <w:div w:id="1547062818">
          <w:marLeft w:val="0"/>
          <w:marRight w:val="0"/>
          <w:marTop w:val="0"/>
          <w:marBottom w:val="0"/>
          <w:divBdr>
            <w:top w:val="none" w:sz="0" w:space="0" w:color="auto"/>
            <w:left w:val="none" w:sz="0" w:space="0" w:color="auto"/>
            <w:bottom w:val="none" w:sz="0" w:space="0" w:color="auto"/>
            <w:right w:val="none" w:sz="0" w:space="0" w:color="auto"/>
          </w:divBdr>
        </w:div>
        <w:div w:id="2091340745">
          <w:marLeft w:val="0"/>
          <w:marRight w:val="0"/>
          <w:marTop w:val="0"/>
          <w:marBottom w:val="0"/>
          <w:divBdr>
            <w:top w:val="none" w:sz="0" w:space="0" w:color="auto"/>
            <w:left w:val="none" w:sz="0" w:space="0" w:color="auto"/>
            <w:bottom w:val="none" w:sz="0" w:space="0" w:color="auto"/>
            <w:right w:val="none" w:sz="0" w:space="0" w:color="auto"/>
          </w:divBdr>
        </w:div>
        <w:div w:id="1660033227">
          <w:marLeft w:val="0"/>
          <w:marRight w:val="0"/>
          <w:marTop w:val="0"/>
          <w:marBottom w:val="0"/>
          <w:divBdr>
            <w:top w:val="none" w:sz="0" w:space="0" w:color="auto"/>
            <w:left w:val="none" w:sz="0" w:space="0" w:color="auto"/>
            <w:bottom w:val="none" w:sz="0" w:space="0" w:color="auto"/>
            <w:right w:val="none" w:sz="0" w:space="0" w:color="auto"/>
          </w:divBdr>
        </w:div>
        <w:div w:id="862481216">
          <w:marLeft w:val="0"/>
          <w:marRight w:val="0"/>
          <w:marTop w:val="0"/>
          <w:marBottom w:val="0"/>
          <w:divBdr>
            <w:top w:val="none" w:sz="0" w:space="0" w:color="auto"/>
            <w:left w:val="none" w:sz="0" w:space="0" w:color="auto"/>
            <w:bottom w:val="none" w:sz="0" w:space="0" w:color="auto"/>
            <w:right w:val="none" w:sz="0" w:space="0" w:color="auto"/>
          </w:divBdr>
        </w:div>
        <w:div w:id="323629260">
          <w:marLeft w:val="0"/>
          <w:marRight w:val="0"/>
          <w:marTop w:val="0"/>
          <w:marBottom w:val="0"/>
          <w:divBdr>
            <w:top w:val="none" w:sz="0" w:space="0" w:color="auto"/>
            <w:left w:val="none" w:sz="0" w:space="0" w:color="auto"/>
            <w:bottom w:val="none" w:sz="0" w:space="0" w:color="auto"/>
            <w:right w:val="none" w:sz="0" w:space="0" w:color="auto"/>
          </w:divBdr>
        </w:div>
        <w:div w:id="172571457">
          <w:marLeft w:val="0"/>
          <w:marRight w:val="0"/>
          <w:marTop w:val="0"/>
          <w:marBottom w:val="0"/>
          <w:divBdr>
            <w:top w:val="none" w:sz="0" w:space="0" w:color="auto"/>
            <w:left w:val="none" w:sz="0" w:space="0" w:color="auto"/>
            <w:bottom w:val="none" w:sz="0" w:space="0" w:color="auto"/>
            <w:right w:val="none" w:sz="0" w:space="0" w:color="auto"/>
          </w:divBdr>
        </w:div>
        <w:div w:id="965235089">
          <w:marLeft w:val="0"/>
          <w:marRight w:val="0"/>
          <w:marTop w:val="0"/>
          <w:marBottom w:val="0"/>
          <w:divBdr>
            <w:top w:val="none" w:sz="0" w:space="0" w:color="auto"/>
            <w:left w:val="none" w:sz="0" w:space="0" w:color="auto"/>
            <w:bottom w:val="none" w:sz="0" w:space="0" w:color="auto"/>
            <w:right w:val="none" w:sz="0" w:space="0" w:color="auto"/>
          </w:divBdr>
        </w:div>
        <w:div w:id="1244489074">
          <w:marLeft w:val="0"/>
          <w:marRight w:val="0"/>
          <w:marTop w:val="0"/>
          <w:marBottom w:val="0"/>
          <w:divBdr>
            <w:top w:val="none" w:sz="0" w:space="0" w:color="auto"/>
            <w:left w:val="none" w:sz="0" w:space="0" w:color="auto"/>
            <w:bottom w:val="none" w:sz="0" w:space="0" w:color="auto"/>
            <w:right w:val="none" w:sz="0" w:space="0" w:color="auto"/>
          </w:divBdr>
        </w:div>
        <w:div w:id="1875194165">
          <w:marLeft w:val="0"/>
          <w:marRight w:val="0"/>
          <w:marTop w:val="0"/>
          <w:marBottom w:val="0"/>
          <w:divBdr>
            <w:top w:val="none" w:sz="0" w:space="0" w:color="auto"/>
            <w:left w:val="none" w:sz="0" w:space="0" w:color="auto"/>
            <w:bottom w:val="none" w:sz="0" w:space="0" w:color="auto"/>
            <w:right w:val="none" w:sz="0" w:space="0" w:color="auto"/>
          </w:divBdr>
        </w:div>
        <w:div w:id="1576746991">
          <w:marLeft w:val="0"/>
          <w:marRight w:val="0"/>
          <w:marTop w:val="0"/>
          <w:marBottom w:val="0"/>
          <w:divBdr>
            <w:top w:val="none" w:sz="0" w:space="0" w:color="auto"/>
            <w:left w:val="none" w:sz="0" w:space="0" w:color="auto"/>
            <w:bottom w:val="none" w:sz="0" w:space="0" w:color="auto"/>
            <w:right w:val="none" w:sz="0" w:space="0" w:color="auto"/>
          </w:divBdr>
        </w:div>
        <w:div w:id="1500582250">
          <w:marLeft w:val="0"/>
          <w:marRight w:val="0"/>
          <w:marTop w:val="0"/>
          <w:marBottom w:val="0"/>
          <w:divBdr>
            <w:top w:val="none" w:sz="0" w:space="0" w:color="auto"/>
            <w:left w:val="none" w:sz="0" w:space="0" w:color="auto"/>
            <w:bottom w:val="none" w:sz="0" w:space="0" w:color="auto"/>
            <w:right w:val="none" w:sz="0" w:space="0" w:color="auto"/>
          </w:divBdr>
        </w:div>
        <w:div w:id="573666539">
          <w:marLeft w:val="0"/>
          <w:marRight w:val="0"/>
          <w:marTop w:val="0"/>
          <w:marBottom w:val="0"/>
          <w:divBdr>
            <w:top w:val="none" w:sz="0" w:space="0" w:color="auto"/>
            <w:left w:val="none" w:sz="0" w:space="0" w:color="auto"/>
            <w:bottom w:val="none" w:sz="0" w:space="0" w:color="auto"/>
            <w:right w:val="none" w:sz="0" w:space="0" w:color="auto"/>
          </w:divBdr>
        </w:div>
        <w:div w:id="413406027">
          <w:marLeft w:val="0"/>
          <w:marRight w:val="0"/>
          <w:marTop w:val="0"/>
          <w:marBottom w:val="0"/>
          <w:divBdr>
            <w:top w:val="none" w:sz="0" w:space="0" w:color="auto"/>
            <w:left w:val="none" w:sz="0" w:space="0" w:color="auto"/>
            <w:bottom w:val="none" w:sz="0" w:space="0" w:color="auto"/>
            <w:right w:val="none" w:sz="0" w:space="0" w:color="auto"/>
          </w:divBdr>
        </w:div>
        <w:div w:id="826894931">
          <w:marLeft w:val="0"/>
          <w:marRight w:val="0"/>
          <w:marTop w:val="0"/>
          <w:marBottom w:val="0"/>
          <w:divBdr>
            <w:top w:val="none" w:sz="0" w:space="0" w:color="auto"/>
            <w:left w:val="none" w:sz="0" w:space="0" w:color="auto"/>
            <w:bottom w:val="none" w:sz="0" w:space="0" w:color="auto"/>
            <w:right w:val="none" w:sz="0" w:space="0" w:color="auto"/>
          </w:divBdr>
        </w:div>
        <w:div w:id="114907002">
          <w:marLeft w:val="0"/>
          <w:marRight w:val="0"/>
          <w:marTop w:val="0"/>
          <w:marBottom w:val="0"/>
          <w:divBdr>
            <w:top w:val="none" w:sz="0" w:space="0" w:color="auto"/>
            <w:left w:val="none" w:sz="0" w:space="0" w:color="auto"/>
            <w:bottom w:val="none" w:sz="0" w:space="0" w:color="auto"/>
            <w:right w:val="none" w:sz="0" w:space="0" w:color="auto"/>
          </w:divBdr>
        </w:div>
        <w:div w:id="2120486890">
          <w:marLeft w:val="0"/>
          <w:marRight w:val="0"/>
          <w:marTop w:val="0"/>
          <w:marBottom w:val="0"/>
          <w:divBdr>
            <w:top w:val="none" w:sz="0" w:space="0" w:color="auto"/>
            <w:left w:val="none" w:sz="0" w:space="0" w:color="auto"/>
            <w:bottom w:val="none" w:sz="0" w:space="0" w:color="auto"/>
            <w:right w:val="none" w:sz="0" w:space="0" w:color="auto"/>
          </w:divBdr>
        </w:div>
        <w:div w:id="575285589">
          <w:marLeft w:val="0"/>
          <w:marRight w:val="0"/>
          <w:marTop w:val="0"/>
          <w:marBottom w:val="0"/>
          <w:divBdr>
            <w:top w:val="none" w:sz="0" w:space="0" w:color="auto"/>
            <w:left w:val="none" w:sz="0" w:space="0" w:color="auto"/>
            <w:bottom w:val="none" w:sz="0" w:space="0" w:color="auto"/>
            <w:right w:val="none" w:sz="0" w:space="0" w:color="auto"/>
          </w:divBdr>
        </w:div>
        <w:div w:id="952782544">
          <w:marLeft w:val="0"/>
          <w:marRight w:val="0"/>
          <w:marTop w:val="0"/>
          <w:marBottom w:val="0"/>
          <w:divBdr>
            <w:top w:val="none" w:sz="0" w:space="0" w:color="auto"/>
            <w:left w:val="none" w:sz="0" w:space="0" w:color="auto"/>
            <w:bottom w:val="none" w:sz="0" w:space="0" w:color="auto"/>
            <w:right w:val="none" w:sz="0" w:space="0" w:color="auto"/>
          </w:divBdr>
        </w:div>
        <w:div w:id="422803366">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04101635">
      <w:bodyDiv w:val="1"/>
      <w:marLeft w:val="0"/>
      <w:marRight w:val="0"/>
      <w:marTop w:val="0"/>
      <w:marBottom w:val="0"/>
      <w:divBdr>
        <w:top w:val="none" w:sz="0" w:space="0" w:color="auto"/>
        <w:left w:val="none" w:sz="0" w:space="0" w:color="auto"/>
        <w:bottom w:val="none" w:sz="0" w:space="0" w:color="auto"/>
        <w:right w:val="none" w:sz="0" w:space="0" w:color="auto"/>
      </w:divBdr>
      <w:divsChild>
        <w:div w:id="1562329518">
          <w:marLeft w:val="0"/>
          <w:marRight w:val="0"/>
          <w:marTop w:val="0"/>
          <w:marBottom w:val="0"/>
          <w:divBdr>
            <w:top w:val="none" w:sz="0" w:space="0" w:color="auto"/>
            <w:left w:val="none" w:sz="0" w:space="0" w:color="auto"/>
            <w:bottom w:val="none" w:sz="0" w:space="0" w:color="auto"/>
            <w:right w:val="none" w:sz="0" w:space="0" w:color="auto"/>
          </w:divBdr>
        </w:div>
        <w:div w:id="1434009548">
          <w:marLeft w:val="0"/>
          <w:marRight w:val="0"/>
          <w:marTop w:val="0"/>
          <w:marBottom w:val="0"/>
          <w:divBdr>
            <w:top w:val="none" w:sz="0" w:space="0" w:color="auto"/>
            <w:left w:val="none" w:sz="0" w:space="0" w:color="auto"/>
            <w:bottom w:val="none" w:sz="0" w:space="0" w:color="auto"/>
            <w:right w:val="none" w:sz="0" w:space="0" w:color="auto"/>
          </w:divBdr>
        </w:div>
        <w:div w:id="490487848">
          <w:marLeft w:val="0"/>
          <w:marRight w:val="0"/>
          <w:marTop w:val="0"/>
          <w:marBottom w:val="0"/>
          <w:divBdr>
            <w:top w:val="none" w:sz="0" w:space="0" w:color="auto"/>
            <w:left w:val="none" w:sz="0" w:space="0" w:color="auto"/>
            <w:bottom w:val="none" w:sz="0" w:space="0" w:color="auto"/>
            <w:right w:val="none" w:sz="0" w:space="0" w:color="auto"/>
          </w:divBdr>
        </w:div>
        <w:div w:id="1562709844">
          <w:marLeft w:val="0"/>
          <w:marRight w:val="0"/>
          <w:marTop w:val="0"/>
          <w:marBottom w:val="0"/>
          <w:divBdr>
            <w:top w:val="none" w:sz="0" w:space="0" w:color="auto"/>
            <w:left w:val="none" w:sz="0" w:space="0" w:color="auto"/>
            <w:bottom w:val="none" w:sz="0" w:space="0" w:color="auto"/>
            <w:right w:val="none" w:sz="0" w:space="0" w:color="auto"/>
          </w:divBdr>
        </w:div>
        <w:div w:id="338582345">
          <w:marLeft w:val="0"/>
          <w:marRight w:val="0"/>
          <w:marTop w:val="0"/>
          <w:marBottom w:val="0"/>
          <w:divBdr>
            <w:top w:val="none" w:sz="0" w:space="0" w:color="auto"/>
            <w:left w:val="none" w:sz="0" w:space="0" w:color="auto"/>
            <w:bottom w:val="none" w:sz="0" w:space="0" w:color="auto"/>
            <w:right w:val="none" w:sz="0" w:space="0" w:color="auto"/>
          </w:divBdr>
        </w:div>
        <w:div w:id="674114433">
          <w:marLeft w:val="0"/>
          <w:marRight w:val="0"/>
          <w:marTop w:val="0"/>
          <w:marBottom w:val="0"/>
          <w:divBdr>
            <w:top w:val="none" w:sz="0" w:space="0" w:color="auto"/>
            <w:left w:val="none" w:sz="0" w:space="0" w:color="auto"/>
            <w:bottom w:val="none" w:sz="0" w:space="0" w:color="auto"/>
            <w:right w:val="none" w:sz="0" w:space="0" w:color="auto"/>
          </w:divBdr>
        </w:div>
        <w:div w:id="16667124">
          <w:marLeft w:val="0"/>
          <w:marRight w:val="0"/>
          <w:marTop w:val="0"/>
          <w:marBottom w:val="0"/>
          <w:divBdr>
            <w:top w:val="none" w:sz="0" w:space="0" w:color="auto"/>
            <w:left w:val="none" w:sz="0" w:space="0" w:color="auto"/>
            <w:bottom w:val="none" w:sz="0" w:space="0" w:color="auto"/>
            <w:right w:val="none" w:sz="0" w:space="0" w:color="auto"/>
          </w:divBdr>
        </w:div>
        <w:div w:id="460729326">
          <w:marLeft w:val="0"/>
          <w:marRight w:val="0"/>
          <w:marTop w:val="0"/>
          <w:marBottom w:val="0"/>
          <w:divBdr>
            <w:top w:val="none" w:sz="0" w:space="0" w:color="auto"/>
            <w:left w:val="none" w:sz="0" w:space="0" w:color="auto"/>
            <w:bottom w:val="none" w:sz="0" w:space="0" w:color="auto"/>
            <w:right w:val="none" w:sz="0" w:space="0" w:color="auto"/>
          </w:divBdr>
        </w:div>
        <w:div w:id="1410613787">
          <w:marLeft w:val="0"/>
          <w:marRight w:val="0"/>
          <w:marTop w:val="0"/>
          <w:marBottom w:val="0"/>
          <w:divBdr>
            <w:top w:val="none" w:sz="0" w:space="0" w:color="auto"/>
            <w:left w:val="none" w:sz="0" w:space="0" w:color="auto"/>
            <w:bottom w:val="none" w:sz="0" w:space="0" w:color="auto"/>
            <w:right w:val="none" w:sz="0" w:space="0" w:color="auto"/>
          </w:divBdr>
        </w:div>
        <w:div w:id="1351294926">
          <w:marLeft w:val="0"/>
          <w:marRight w:val="0"/>
          <w:marTop w:val="0"/>
          <w:marBottom w:val="0"/>
          <w:divBdr>
            <w:top w:val="none" w:sz="0" w:space="0" w:color="auto"/>
            <w:left w:val="none" w:sz="0" w:space="0" w:color="auto"/>
            <w:bottom w:val="none" w:sz="0" w:space="0" w:color="auto"/>
            <w:right w:val="none" w:sz="0" w:space="0" w:color="auto"/>
          </w:divBdr>
          <w:divsChild>
            <w:div w:id="480467456">
              <w:marLeft w:val="0"/>
              <w:marRight w:val="0"/>
              <w:marTop w:val="0"/>
              <w:marBottom w:val="0"/>
              <w:divBdr>
                <w:top w:val="none" w:sz="0" w:space="0" w:color="auto"/>
                <w:left w:val="none" w:sz="0" w:space="0" w:color="auto"/>
                <w:bottom w:val="none" w:sz="0" w:space="0" w:color="auto"/>
                <w:right w:val="none" w:sz="0" w:space="0" w:color="auto"/>
              </w:divBdr>
            </w:div>
          </w:divsChild>
        </w:div>
        <w:div w:id="1180240943">
          <w:marLeft w:val="0"/>
          <w:marRight w:val="0"/>
          <w:marTop w:val="0"/>
          <w:marBottom w:val="0"/>
          <w:divBdr>
            <w:top w:val="none" w:sz="0" w:space="0" w:color="auto"/>
            <w:left w:val="none" w:sz="0" w:space="0" w:color="auto"/>
            <w:bottom w:val="none" w:sz="0" w:space="0" w:color="auto"/>
            <w:right w:val="none" w:sz="0" w:space="0" w:color="auto"/>
          </w:divBdr>
        </w:div>
        <w:div w:id="1611358843">
          <w:marLeft w:val="0"/>
          <w:marRight w:val="0"/>
          <w:marTop w:val="0"/>
          <w:marBottom w:val="0"/>
          <w:divBdr>
            <w:top w:val="none" w:sz="0" w:space="0" w:color="auto"/>
            <w:left w:val="none" w:sz="0" w:space="0" w:color="auto"/>
            <w:bottom w:val="none" w:sz="0" w:space="0" w:color="auto"/>
            <w:right w:val="none" w:sz="0" w:space="0" w:color="auto"/>
          </w:divBdr>
        </w:div>
        <w:div w:id="987592805">
          <w:marLeft w:val="0"/>
          <w:marRight w:val="0"/>
          <w:marTop w:val="0"/>
          <w:marBottom w:val="0"/>
          <w:divBdr>
            <w:top w:val="none" w:sz="0" w:space="0" w:color="auto"/>
            <w:left w:val="none" w:sz="0" w:space="0" w:color="auto"/>
            <w:bottom w:val="none" w:sz="0" w:space="0" w:color="auto"/>
            <w:right w:val="none" w:sz="0" w:space="0" w:color="auto"/>
          </w:divBdr>
        </w:div>
        <w:div w:id="1658801356">
          <w:marLeft w:val="0"/>
          <w:marRight w:val="0"/>
          <w:marTop w:val="0"/>
          <w:marBottom w:val="0"/>
          <w:divBdr>
            <w:top w:val="none" w:sz="0" w:space="0" w:color="auto"/>
            <w:left w:val="none" w:sz="0" w:space="0" w:color="auto"/>
            <w:bottom w:val="none" w:sz="0" w:space="0" w:color="auto"/>
            <w:right w:val="none" w:sz="0" w:space="0" w:color="auto"/>
          </w:divBdr>
        </w:div>
        <w:div w:id="1005746305">
          <w:marLeft w:val="0"/>
          <w:marRight w:val="0"/>
          <w:marTop w:val="0"/>
          <w:marBottom w:val="0"/>
          <w:divBdr>
            <w:top w:val="none" w:sz="0" w:space="0" w:color="auto"/>
            <w:left w:val="none" w:sz="0" w:space="0" w:color="auto"/>
            <w:bottom w:val="none" w:sz="0" w:space="0" w:color="auto"/>
            <w:right w:val="none" w:sz="0" w:space="0" w:color="auto"/>
          </w:divBdr>
        </w:div>
        <w:div w:id="368380847">
          <w:marLeft w:val="0"/>
          <w:marRight w:val="0"/>
          <w:marTop w:val="0"/>
          <w:marBottom w:val="0"/>
          <w:divBdr>
            <w:top w:val="none" w:sz="0" w:space="0" w:color="auto"/>
            <w:left w:val="none" w:sz="0" w:space="0" w:color="auto"/>
            <w:bottom w:val="none" w:sz="0" w:space="0" w:color="auto"/>
            <w:right w:val="none" w:sz="0" w:space="0" w:color="auto"/>
          </w:divBdr>
        </w:div>
        <w:div w:id="1355763824">
          <w:marLeft w:val="0"/>
          <w:marRight w:val="0"/>
          <w:marTop w:val="0"/>
          <w:marBottom w:val="0"/>
          <w:divBdr>
            <w:top w:val="none" w:sz="0" w:space="0" w:color="auto"/>
            <w:left w:val="none" w:sz="0" w:space="0" w:color="auto"/>
            <w:bottom w:val="none" w:sz="0" w:space="0" w:color="auto"/>
            <w:right w:val="none" w:sz="0" w:space="0" w:color="auto"/>
          </w:divBdr>
        </w:div>
        <w:div w:id="1769498301">
          <w:marLeft w:val="0"/>
          <w:marRight w:val="0"/>
          <w:marTop w:val="0"/>
          <w:marBottom w:val="0"/>
          <w:divBdr>
            <w:top w:val="none" w:sz="0" w:space="0" w:color="auto"/>
            <w:left w:val="none" w:sz="0" w:space="0" w:color="auto"/>
            <w:bottom w:val="none" w:sz="0" w:space="0" w:color="auto"/>
            <w:right w:val="none" w:sz="0" w:space="0" w:color="auto"/>
          </w:divBdr>
        </w:div>
        <w:div w:id="50807439">
          <w:marLeft w:val="0"/>
          <w:marRight w:val="0"/>
          <w:marTop w:val="0"/>
          <w:marBottom w:val="0"/>
          <w:divBdr>
            <w:top w:val="none" w:sz="0" w:space="0" w:color="auto"/>
            <w:left w:val="none" w:sz="0" w:space="0" w:color="auto"/>
            <w:bottom w:val="none" w:sz="0" w:space="0" w:color="auto"/>
            <w:right w:val="none" w:sz="0" w:space="0" w:color="auto"/>
          </w:divBdr>
        </w:div>
        <w:div w:id="2242259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webSettings" Target="webSettings.xml"/><Relationship Id="rId7" Type="http://schemas.openxmlformats.org/officeDocument/2006/relationships/hyperlink" Target="http://www.glaubensstimme.de/doku.php?id=verzeichnisse:quellen:cosack"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alte-lieder.de/2013/08/20/speratus-paul-der-xxxvii-psalm/" TargetMode="External"/><Relationship Id="rId11" Type="http://schemas.openxmlformats.org/officeDocument/2006/relationships/theme" Target="theme/theme1.xml"/><Relationship Id="rId5" Type="http://schemas.openxmlformats.org/officeDocument/2006/relationships/hyperlink" Target="http://www.glaubensstimme.de/doku.php?id=verzeichnisse:quellen:cosack" TargetMode="External"/><Relationship Id="rId10" Type="http://schemas.openxmlformats.org/officeDocument/2006/relationships/fontTable" Target="fontTable.xml"/><Relationship Id="rId4" Type="http://schemas.openxmlformats.org/officeDocument/2006/relationships/image" Target="media/image1.jpg"/><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49</Pages>
  <Words>8348</Words>
  <Characters>52596</Characters>
  <Application>Microsoft Office Word</Application>
  <DocSecurity>0</DocSecurity>
  <Lines>438</Lines>
  <Paragraphs>121</Paragraphs>
  <ScaleCrop>false</ScaleCrop>
  <HeadingPairs>
    <vt:vector size="4" baseType="variant">
      <vt:variant>
        <vt:lpstr>Titel</vt:lpstr>
      </vt:variant>
      <vt:variant>
        <vt:i4>1</vt:i4>
      </vt:variant>
      <vt:variant>
        <vt:lpstr>Überschriften</vt:lpstr>
      </vt:variant>
      <vt:variant>
        <vt:i4>36</vt:i4>
      </vt:variant>
    </vt:vector>
  </HeadingPairs>
  <TitlesOfParts>
    <vt:vector size="37" baseType="lpstr">
      <vt:lpstr/>
      <vt:lpstr>Paul Speratus - Lieder</vt:lpstr>
      <vt:lpstr>Vorwort</vt:lpstr>
      <vt:lpstr>Es ist der Reychstag für </vt:lpstr>
      <vt:lpstr>Eyn dancksagung nach der predig. </vt:lpstr>
      <vt:lpstr>Verdeutschter Hymnus, den man lang zu Ostern gesungen: Ad coenam agni. </vt:lpstr>
      <vt:lpstr>Eyn newer armer Judas darüber uns zu klagen not ist. </vt:lpstr>
      <vt:lpstr>Eyn lied von der geschicht am Pfingsttag und desselben Propheceyen. </vt:lpstr>
      <vt:lpstr>Eyn gesang von der geschicht Christi hymelfart und desselben propheceyen. </vt:lpstr>
      <vt:lpstr>Eyn gesang von der Christlichen Kirchen, und yhrer Kirchweyhung, ym vorgemeltem </vt:lpstr>
      <vt:lpstr>Eyn gesang von Christlichem Fasten und Beten, </vt:lpstr>
      <vt:lpstr>Eyn gesang vom Sabot unnd Christlicher feyer, </vt:lpstr>
      <vt:lpstr>Eyn gesang auß der klaren Prophecey Isaie, vom leyden Christi. </vt:lpstr>
      <vt:lpstr>Eyn Lobgesang von der geschicht des leydens und sterbens Christi am freytag </vt:lpstr>
      <vt:lpstr>Eyn Liedt von der Geschicht Christi letztem Nachtmal, Füßwaschen, Gefengkniß, Pr</vt:lpstr>
      <vt:lpstr>Ein gesang wie Christus zum Tod verkauft und gekaufft wardt, und desselben proph</vt:lpstr>
      <vt:lpstr>Ein gesang von der geschicht und derselben prophecey am Palmtag, </vt:lpstr>
      <vt:lpstr>Ein gesang von der geschicht des Osterfestes </vt:lpstr>
      <vt:lpstr>Ein gesang vom leyden Christi auß Davids prophecey </vt:lpstr>
      <vt:lpstr>Der Hymnus: Gloria laus, der am Palmtag gesungen würd, verdeutscht </vt:lpstr>
      <vt:lpstr>Der Hymnus Rex Christe factor omnium verdeutscht, </vt:lpstr>
      <vt:lpstr>Der Hymnus Festum nunc celebre, den man an Christus auffart lang gesungen hat, v</vt:lpstr>
      <vt:lpstr>Vom opffer das die weysen Heyden Christo brachten </vt:lpstr>
      <vt:lpstr>Symeonis lobegesang </vt:lpstr>
      <vt:lpstr>Gesang von Maria der muter Christi. </vt:lpstr>
      <vt:lpstr>Gesang von der opfferung Christi ynn tempel </vt:lpstr>
      <vt:lpstr>Gesang von der beschneydung Christi </vt:lpstr>
      <vt:lpstr>    Speratus, Paul – Gesang von den heyligen yn gemeyn </vt:lpstr>
      <vt:lpstr>In eig. Mel.</vt:lpstr>
      <vt:lpstr>    Speratus, Paul – Gesänge von etlichen heylgen ynsonderheit </vt:lpstr>
      <vt:lpstr>    Speratus, Paul – Nun herre wirst du lassen </vt:lpstr>
      <vt:lpstr>    Speratus, Paul – Der XXXVII psalm </vt:lpstr>
      <vt:lpstr>    Speratus, Paul – Es ist das Heil uns kommen her </vt:lpstr>
      <vt:lpstr>    Speratus, Paul – Hilff got wie ist der menschen not </vt:lpstr>
      <vt:lpstr>    Speratus, Paul – In got gelaub ich das er hat </vt:lpstr>
      <vt:lpstr>Quellen:</vt:lpstr>
      <vt:lpstr>Endnoten</vt:lpstr>
    </vt:vector>
  </TitlesOfParts>
  <LinksUpToDate>false</LinksUpToDate>
  <CharactersWithSpaces>60823</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2</cp:revision>
  <dcterms:created xsi:type="dcterms:W3CDTF">2020-11-18T10:51:00Z</dcterms:created>
  <dcterms:modified xsi:type="dcterms:W3CDTF">2020-11-22T14:02:00Z</dcterms:modified>
  <dc:title>Lieder</dc:title>
  <dc:creator>Speratus, Paulus</dc:creator>
  <dc:language>de</dc:language>
</cp:coreProperties>
</file>